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B9FFE1" w14:textId="77777777" w:rsidR="00EF232F" w:rsidRDefault="00000000">
      <w:pPr>
        <w:pStyle w:val="MQTableOfContentsHeader"/>
      </w:pPr>
      <w:r>
        <w:t>Table of contents</w:t>
      </w:r>
    </w:p>
    <w:p w14:paraId="5C9A254A" w14:textId="77777777" w:rsidR="00A80746" w:rsidRDefault="00000000">
      <w:pPr>
        <w:pStyle w:val="TOC1"/>
        <w:tabs>
          <w:tab w:val="right" w:leader="dot" w:pos="9063"/>
        </w:tabs>
        <w:rPr>
          <w:noProof/>
          <w:kern w:val="2"/>
          <w:sz w:val="24"/>
          <w:szCs w:val="24"/>
          <w:lang w:val="en-US" w:eastAsia="en-US" w:bidi="my-MM"/>
          <w14:ligatures w14:val="standardContextual"/>
        </w:rPr>
      </w:pPr>
      <w:r>
        <w:fldChar w:fldCharType="begin"/>
      </w:r>
      <w:r>
        <w:instrText>TOC \o "1-3" \h \z \u</w:instrText>
      </w:r>
      <w:r w:rsidR="00A80746">
        <w:fldChar w:fldCharType="separate"/>
      </w:r>
      <w:hyperlink w:anchor="_Toc197597556" w:history="1">
        <w:r w:rsidR="00A80746" w:rsidRPr="00532900">
          <w:rPr>
            <w:rStyle w:val="Hyperlink"/>
            <w:noProof/>
          </w:rPr>
          <w:t>1. Documents</w:t>
        </w:r>
        <w:r w:rsidR="00A80746">
          <w:rPr>
            <w:noProof/>
            <w:webHidden/>
          </w:rPr>
          <w:tab/>
        </w:r>
        <w:r w:rsidR="00A80746">
          <w:rPr>
            <w:noProof/>
            <w:webHidden/>
          </w:rPr>
          <w:fldChar w:fldCharType="begin"/>
        </w:r>
        <w:r w:rsidR="00A80746">
          <w:rPr>
            <w:noProof/>
            <w:webHidden/>
          </w:rPr>
          <w:instrText xml:space="preserve"> PAGEREF _Toc197597556 \h </w:instrText>
        </w:r>
        <w:r w:rsidR="00A80746">
          <w:rPr>
            <w:noProof/>
            <w:webHidden/>
          </w:rPr>
        </w:r>
        <w:r w:rsidR="00A80746">
          <w:rPr>
            <w:noProof/>
            <w:webHidden/>
          </w:rPr>
          <w:fldChar w:fldCharType="separate"/>
        </w:r>
        <w:r w:rsidR="00A80746">
          <w:rPr>
            <w:noProof/>
            <w:webHidden/>
          </w:rPr>
          <w:t>1</w:t>
        </w:r>
        <w:r w:rsidR="00A80746">
          <w:rPr>
            <w:noProof/>
            <w:webHidden/>
          </w:rPr>
          <w:fldChar w:fldCharType="end"/>
        </w:r>
      </w:hyperlink>
    </w:p>
    <w:p w14:paraId="20957DD2" w14:textId="77777777" w:rsidR="00A80746" w:rsidRDefault="00A80746">
      <w:pPr>
        <w:pStyle w:val="TOC1"/>
        <w:tabs>
          <w:tab w:val="right" w:leader="dot" w:pos="9063"/>
        </w:tabs>
        <w:rPr>
          <w:noProof/>
          <w:kern w:val="2"/>
          <w:sz w:val="24"/>
          <w:szCs w:val="24"/>
          <w:lang w:val="en-US" w:eastAsia="en-US" w:bidi="my-MM"/>
          <w14:ligatures w14:val="standardContextual"/>
        </w:rPr>
      </w:pPr>
      <w:hyperlink w:anchor="_Toc197597557" w:history="1">
        <w:r w:rsidRPr="00532900">
          <w:rPr>
            <w:rStyle w:val="Hyperlink"/>
            <w:noProof/>
          </w:rPr>
          <w:t>2. Challenges with Curriculum Structure</w:t>
        </w:r>
        <w:r>
          <w:rPr>
            <w:noProof/>
            <w:webHidden/>
          </w:rPr>
          <w:tab/>
        </w:r>
        <w:r>
          <w:rPr>
            <w:noProof/>
            <w:webHidden/>
          </w:rPr>
          <w:fldChar w:fldCharType="begin"/>
        </w:r>
        <w:r>
          <w:rPr>
            <w:noProof/>
            <w:webHidden/>
          </w:rPr>
          <w:instrText xml:space="preserve"> PAGEREF _Toc197597557 \h </w:instrText>
        </w:r>
        <w:r>
          <w:rPr>
            <w:noProof/>
            <w:webHidden/>
          </w:rPr>
        </w:r>
        <w:r>
          <w:rPr>
            <w:noProof/>
            <w:webHidden/>
          </w:rPr>
          <w:fldChar w:fldCharType="separate"/>
        </w:r>
        <w:r>
          <w:rPr>
            <w:noProof/>
            <w:webHidden/>
          </w:rPr>
          <w:t>1</w:t>
        </w:r>
        <w:r>
          <w:rPr>
            <w:noProof/>
            <w:webHidden/>
          </w:rPr>
          <w:fldChar w:fldCharType="end"/>
        </w:r>
      </w:hyperlink>
    </w:p>
    <w:p w14:paraId="2208B762" w14:textId="77777777" w:rsidR="00A80746" w:rsidRDefault="00A80746">
      <w:pPr>
        <w:pStyle w:val="TOC2"/>
        <w:tabs>
          <w:tab w:val="right" w:leader="dot" w:pos="9063"/>
        </w:tabs>
        <w:rPr>
          <w:noProof/>
          <w:kern w:val="2"/>
          <w:sz w:val="24"/>
          <w:szCs w:val="24"/>
          <w:lang w:val="en-US" w:eastAsia="en-US" w:bidi="my-MM"/>
          <w14:ligatures w14:val="standardContextual"/>
        </w:rPr>
      </w:pPr>
      <w:hyperlink w:anchor="_Toc197597558" w:history="1">
        <w:r w:rsidRPr="00532900">
          <w:rPr>
            <w:rStyle w:val="Hyperlink"/>
            <w:noProof/>
          </w:rPr>
          <w:t>2.1. Curriculum Relevance</w:t>
        </w:r>
        <w:r>
          <w:rPr>
            <w:noProof/>
            <w:webHidden/>
          </w:rPr>
          <w:tab/>
        </w:r>
        <w:r>
          <w:rPr>
            <w:noProof/>
            <w:webHidden/>
          </w:rPr>
          <w:fldChar w:fldCharType="begin"/>
        </w:r>
        <w:r>
          <w:rPr>
            <w:noProof/>
            <w:webHidden/>
          </w:rPr>
          <w:instrText xml:space="preserve"> PAGEREF _Toc197597558 \h </w:instrText>
        </w:r>
        <w:r>
          <w:rPr>
            <w:noProof/>
            <w:webHidden/>
          </w:rPr>
        </w:r>
        <w:r>
          <w:rPr>
            <w:noProof/>
            <w:webHidden/>
          </w:rPr>
          <w:fldChar w:fldCharType="separate"/>
        </w:r>
        <w:r>
          <w:rPr>
            <w:noProof/>
            <w:webHidden/>
          </w:rPr>
          <w:t>1</w:t>
        </w:r>
        <w:r>
          <w:rPr>
            <w:noProof/>
            <w:webHidden/>
          </w:rPr>
          <w:fldChar w:fldCharType="end"/>
        </w:r>
      </w:hyperlink>
    </w:p>
    <w:p w14:paraId="436FF920" w14:textId="77777777" w:rsidR="00A80746" w:rsidRDefault="00A80746">
      <w:pPr>
        <w:pStyle w:val="TOC2"/>
        <w:tabs>
          <w:tab w:val="right" w:leader="dot" w:pos="9063"/>
        </w:tabs>
        <w:rPr>
          <w:noProof/>
          <w:kern w:val="2"/>
          <w:sz w:val="24"/>
          <w:szCs w:val="24"/>
          <w:lang w:val="en-US" w:eastAsia="en-US" w:bidi="my-MM"/>
          <w14:ligatures w14:val="standardContextual"/>
        </w:rPr>
      </w:pPr>
      <w:hyperlink w:anchor="_Toc197597559" w:history="1">
        <w:r w:rsidRPr="00532900">
          <w:rPr>
            <w:rStyle w:val="Hyperlink"/>
            <w:noProof/>
          </w:rPr>
          <w:t>2.2. Lack of Continuity</w:t>
        </w:r>
        <w:r>
          <w:rPr>
            <w:noProof/>
            <w:webHidden/>
          </w:rPr>
          <w:tab/>
        </w:r>
        <w:r>
          <w:rPr>
            <w:noProof/>
            <w:webHidden/>
          </w:rPr>
          <w:fldChar w:fldCharType="begin"/>
        </w:r>
        <w:r>
          <w:rPr>
            <w:noProof/>
            <w:webHidden/>
          </w:rPr>
          <w:instrText xml:space="preserve"> PAGEREF _Toc197597559 \h </w:instrText>
        </w:r>
        <w:r>
          <w:rPr>
            <w:noProof/>
            <w:webHidden/>
          </w:rPr>
        </w:r>
        <w:r>
          <w:rPr>
            <w:noProof/>
            <w:webHidden/>
          </w:rPr>
          <w:fldChar w:fldCharType="separate"/>
        </w:r>
        <w:r>
          <w:rPr>
            <w:noProof/>
            <w:webHidden/>
          </w:rPr>
          <w:t>1</w:t>
        </w:r>
        <w:r>
          <w:rPr>
            <w:noProof/>
            <w:webHidden/>
          </w:rPr>
          <w:fldChar w:fldCharType="end"/>
        </w:r>
      </w:hyperlink>
    </w:p>
    <w:p w14:paraId="39B52840" w14:textId="77777777" w:rsidR="00A80746" w:rsidRDefault="00A80746">
      <w:pPr>
        <w:pStyle w:val="TOC2"/>
        <w:tabs>
          <w:tab w:val="right" w:leader="dot" w:pos="9063"/>
        </w:tabs>
        <w:rPr>
          <w:noProof/>
          <w:kern w:val="2"/>
          <w:sz w:val="24"/>
          <w:szCs w:val="24"/>
          <w:lang w:val="en-US" w:eastAsia="en-US" w:bidi="my-MM"/>
          <w14:ligatures w14:val="standardContextual"/>
        </w:rPr>
      </w:pPr>
      <w:hyperlink w:anchor="_Toc197597560" w:history="1">
        <w:r w:rsidRPr="00532900">
          <w:rPr>
            <w:rStyle w:val="Hyperlink"/>
            <w:noProof/>
          </w:rPr>
          <w:t>2.3. Focus on Practical Skills</w:t>
        </w:r>
        <w:r>
          <w:rPr>
            <w:noProof/>
            <w:webHidden/>
          </w:rPr>
          <w:tab/>
        </w:r>
        <w:r>
          <w:rPr>
            <w:noProof/>
            <w:webHidden/>
          </w:rPr>
          <w:fldChar w:fldCharType="begin"/>
        </w:r>
        <w:r>
          <w:rPr>
            <w:noProof/>
            <w:webHidden/>
          </w:rPr>
          <w:instrText xml:space="preserve"> PAGEREF _Toc197597560 \h </w:instrText>
        </w:r>
        <w:r>
          <w:rPr>
            <w:noProof/>
            <w:webHidden/>
          </w:rPr>
        </w:r>
        <w:r>
          <w:rPr>
            <w:noProof/>
            <w:webHidden/>
          </w:rPr>
          <w:fldChar w:fldCharType="separate"/>
        </w:r>
        <w:r>
          <w:rPr>
            <w:noProof/>
            <w:webHidden/>
          </w:rPr>
          <w:t>1</w:t>
        </w:r>
        <w:r>
          <w:rPr>
            <w:noProof/>
            <w:webHidden/>
          </w:rPr>
          <w:fldChar w:fldCharType="end"/>
        </w:r>
      </w:hyperlink>
    </w:p>
    <w:p w14:paraId="75D6011A" w14:textId="77777777" w:rsidR="00A80746" w:rsidRDefault="00A80746">
      <w:pPr>
        <w:pStyle w:val="TOC1"/>
        <w:tabs>
          <w:tab w:val="right" w:leader="dot" w:pos="9063"/>
        </w:tabs>
        <w:rPr>
          <w:noProof/>
          <w:kern w:val="2"/>
          <w:sz w:val="24"/>
          <w:szCs w:val="24"/>
          <w:lang w:val="en-US" w:eastAsia="en-US" w:bidi="my-MM"/>
          <w14:ligatures w14:val="standardContextual"/>
        </w:rPr>
      </w:pPr>
      <w:hyperlink w:anchor="_Toc197597561" w:history="1">
        <w:r w:rsidRPr="00532900">
          <w:rPr>
            <w:rStyle w:val="Hyperlink"/>
            <w:noProof/>
          </w:rPr>
          <w:t>3.  Importance of Military Medicine Education</w:t>
        </w:r>
        <w:r>
          <w:rPr>
            <w:noProof/>
            <w:webHidden/>
          </w:rPr>
          <w:tab/>
        </w:r>
        <w:r>
          <w:rPr>
            <w:noProof/>
            <w:webHidden/>
          </w:rPr>
          <w:fldChar w:fldCharType="begin"/>
        </w:r>
        <w:r>
          <w:rPr>
            <w:noProof/>
            <w:webHidden/>
          </w:rPr>
          <w:instrText xml:space="preserve"> PAGEREF _Toc197597561 \h </w:instrText>
        </w:r>
        <w:r>
          <w:rPr>
            <w:noProof/>
            <w:webHidden/>
          </w:rPr>
        </w:r>
        <w:r>
          <w:rPr>
            <w:noProof/>
            <w:webHidden/>
          </w:rPr>
          <w:fldChar w:fldCharType="separate"/>
        </w:r>
        <w:r>
          <w:rPr>
            <w:noProof/>
            <w:webHidden/>
          </w:rPr>
          <w:t>1</w:t>
        </w:r>
        <w:r>
          <w:rPr>
            <w:noProof/>
            <w:webHidden/>
          </w:rPr>
          <w:fldChar w:fldCharType="end"/>
        </w:r>
      </w:hyperlink>
    </w:p>
    <w:p w14:paraId="2DF54B31" w14:textId="77777777" w:rsidR="00A80746" w:rsidRDefault="00A80746">
      <w:pPr>
        <w:pStyle w:val="TOC2"/>
        <w:tabs>
          <w:tab w:val="right" w:leader="dot" w:pos="9063"/>
        </w:tabs>
        <w:rPr>
          <w:noProof/>
          <w:kern w:val="2"/>
          <w:sz w:val="24"/>
          <w:szCs w:val="24"/>
          <w:lang w:val="en-US" w:eastAsia="en-US" w:bidi="my-MM"/>
          <w14:ligatures w14:val="standardContextual"/>
        </w:rPr>
      </w:pPr>
      <w:hyperlink w:anchor="_Toc197597562" w:history="1">
        <w:r w:rsidRPr="00532900">
          <w:rPr>
            <w:rStyle w:val="Hyperlink"/>
            <w:noProof/>
          </w:rPr>
          <w:t>3.1. Relevance to Both Military and Civilian Roles</w:t>
        </w:r>
        <w:r>
          <w:rPr>
            <w:noProof/>
            <w:webHidden/>
          </w:rPr>
          <w:tab/>
        </w:r>
        <w:r>
          <w:rPr>
            <w:noProof/>
            <w:webHidden/>
          </w:rPr>
          <w:fldChar w:fldCharType="begin"/>
        </w:r>
        <w:r>
          <w:rPr>
            <w:noProof/>
            <w:webHidden/>
          </w:rPr>
          <w:instrText xml:space="preserve"> PAGEREF _Toc197597562 \h </w:instrText>
        </w:r>
        <w:r>
          <w:rPr>
            <w:noProof/>
            <w:webHidden/>
          </w:rPr>
        </w:r>
        <w:r>
          <w:rPr>
            <w:noProof/>
            <w:webHidden/>
          </w:rPr>
          <w:fldChar w:fldCharType="separate"/>
        </w:r>
        <w:r>
          <w:rPr>
            <w:noProof/>
            <w:webHidden/>
          </w:rPr>
          <w:t>1</w:t>
        </w:r>
        <w:r>
          <w:rPr>
            <w:noProof/>
            <w:webHidden/>
          </w:rPr>
          <w:fldChar w:fldCharType="end"/>
        </w:r>
      </w:hyperlink>
    </w:p>
    <w:p w14:paraId="36525D4F" w14:textId="77777777" w:rsidR="00A80746" w:rsidRDefault="00A80746">
      <w:pPr>
        <w:pStyle w:val="TOC1"/>
        <w:tabs>
          <w:tab w:val="right" w:leader="dot" w:pos="9063"/>
        </w:tabs>
        <w:rPr>
          <w:noProof/>
          <w:kern w:val="2"/>
          <w:sz w:val="24"/>
          <w:szCs w:val="24"/>
          <w:lang w:val="en-US" w:eastAsia="en-US" w:bidi="my-MM"/>
          <w14:ligatures w14:val="standardContextual"/>
        </w:rPr>
      </w:pPr>
      <w:hyperlink w:anchor="_Toc197597563" w:history="1">
        <w:r w:rsidRPr="00532900">
          <w:rPr>
            <w:rStyle w:val="Hyperlink"/>
            <w:noProof/>
          </w:rPr>
          <w:t>4. Gaps in Curriculum Integration</w:t>
        </w:r>
        <w:r>
          <w:rPr>
            <w:noProof/>
            <w:webHidden/>
          </w:rPr>
          <w:tab/>
        </w:r>
        <w:r>
          <w:rPr>
            <w:noProof/>
            <w:webHidden/>
          </w:rPr>
          <w:fldChar w:fldCharType="begin"/>
        </w:r>
        <w:r>
          <w:rPr>
            <w:noProof/>
            <w:webHidden/>
          </w:rPr>
          <w:instrText xml:space="preserve"> PAGEREF _Toc197597563 \h </w:instrText>
        </w:r>
        <w:r>
          <w:rPr>
            <w:noProof/>
            <w:webHidden/>
          </w:rPr>
        </w:r>
        <w:r>
          <w:rPr>
            <w:noProof/>
            <w:webHidden/>
          </w:rPr>
          <w:fldChar w:fldCharType="separate"/>
        </w:r>
        <w:r>
          <w:rPr>
            <w:noProof/>
            <w:webHidden/>
          </w:rPr>
          <w:t>1</w:t>
        </w:r>
        <w:r>
          <w:rPr>
            <w:noProof/>
            <w:webHidden/>
          </w:rPr>
          <w:fldChar w:fldCharType="end"/>
        </w:r>
      </w:hyperlink>
    </w:p>
    <w:p w14:paraId="10D2769F" w14:textId="77777777" w:rsidR="00A80746" w:rsidRDefault="00A80746">
      <w:pPr>
        <w:pStyle w:val="TOC2"/>
        <w:tabs>
          <w:tab w:val="right" w:leader="dot" w:pos="9063"/>
        </w:tabs>
        <w:rPr>
          <w:noProof/>
          <w:kern w:val="2"/>
          <w:sz w:val="24"/>
          <w:szCs w:val="24"/>
          <w:lang w:val="en-US" w:eastAsia="en-US" w:bidi="my-MM"/>
          <w14:ligatures w14:val="standardContextual"/>
        </w:rPr>
      </w:pPr>
      <w:hyperlink w:anchor="_Toc197597564" w:history="1">
        <w:r w:rsidRPr="00532900">
          <w:rPr>
            <w:rStyle w:val="Hyperlink"/>
            <w:noProof/>
          </w:rPr>
          <w:t>4.1. Limited Self-Learning Opportunities</w:t>
        </w:r>
        <w:r>
          <w:rPr>
            <w:noProof/>
            <w:webHidden/>
          </w:rPr>
          <w:tab/>
        </w:r>
        <w:r>
          <w:rPr>
            <w:noProof/>
            <w:webHidden/>
          </w:rPr>
          <w:fldChar w:fldCharType="begin"/>
        </w:r>
        <w:r>
          <w:rPr>
            <w:noProof/>
            <w:webHidden/>
          </w:rPr>
          <w:instrText xml:space="preserve"> PAGEREF _Toc197597564 \h </w:instrText>
        </w:r>
        <w:r>
          <w:rPr>
            <w:noProof/>
            <w:webHidden/>
          </w:rPr>
        </w:r>
        <w:r>
          <w:rPr>
            <w:noProof/>
            <w:webHidden/>
          </w:rPr>
          <w:fldChar w:fldCharType="separate"/>
        </w:r>
        <w:r>
          <w:rPr>
            <w:noProof/>
            <w:webHidden/>
          </w:rPr>
          <w:t>1</w:t>
        </w:r>
        <w:r>
          <w:rPr>
            <w:noProof/>
            <w:webHidden/>
          </w:rPr>
          <w:fldChar w:fldCharType="end"/>
        </w:r>
      </w:hyperlink>
    </w:p>
    <w:p w14:paraId="751D59D8" w14:textId="77777777" w:rsidR="00A80746" w:rsidRDefault="00A80746">
      <w:pPr>
        <w:pStyle w:val="TOC2"/>
        <w:tabs>
          <w:tab w:val="right" w:leader="dot" w:pos="9063"/>
        </w:tabs>
        <w:rPr>
          <w:noProof/>
          <w:kern w:val="2"/>
          <w:sz w:val="24"/>
          <w:szCs w:val="24"/>
          <w:lang w:val="en-US" w:eastAsia="en-US" w:bidi="my-MM"/>
          <w14:ligatures w14:val="standardContextual"/>
        </w:rPr>
      </w:pPr>
      <w:hyperlink w:anchor="_Toc197597565" w:history="1">
        <w:r w:rsidRPr="00532900">
          <w:rPr>
            <w:rStyle w:val="Hyperlink"/>
            <w:noProof/>
          </w:rPr>
          <w:t>4.2. Limited Practical Exposure</w:t>
        </w:r>
        <w:r>
          <w:rPr>
            <w:noProof/>
            <w:webHidden/>
          </w:rPr>
          <w:tab/>
        </w:r>
        <w:r>
          <w:rPr>
            <w:noProof/>
            <w:webHidden/>
          </w:rPr>
          <w:fldChar w:fldCharType="begin"/>
        </w:r>
        <w:r>
          <w:rPr>
            <w:noProof/>
            <w:webHidden/>
          </w:rPr>
          <w:instrText xml:space="preserve"> PAGEREF _Toc197597565 \h </w:instrText>
        </w:r>
        <w:r>
          <w:rPr>
            <w:noProof/>
            <w:webHidden/>
          </w:rPr>
        </w:r>
        <w:r>
          <w:rPr>
            <w:noProof/>
            <w:webHidden/>
          </w:rPr>
          <w:fldChar w:fldCharType="separate"/>
        </w:r>
        <w:r>
          <w:rPr>
            <w:noProof/>
            <w:webHidden/>
          </w:rPr>
          <w:t>1</w:t>
        </w:r>
        <w:r>
          <w:rPr>
            <w:noProof/>
            <w:webHidden/>
          </w:rPr>
          <w:fldChar w:fldCharType="end"/>
        </w:r>
      </w:hyperlink>
    </w:p>
    <w:p w14:paraId="020CBA7E" w14:textId="77777777" w:rsidR="00A80746" w:rsidRDefault="00A80746">
      <w:pPr>
        <w:pStyle w:val="TOC1"/>
        <w:tabs>
          <w:tab w:val="right" w:leader="dot" w:pos="9063"/>
        </w:tabs>
        <w:rPr>
          <w:noProof/>
          <w:kern w:val="2"/>
          <w:sz w:val="24"/>
          <w:szCs w:val="24"/>
          <w:lang w:val="en-US" w:eastAsia="en-US" w:bidi="my-MM"/>
          <w14:ligatures w14:val="standardContextual"/>
        </w:rPr>
      </w:pPr>
      <w:hyperlink w:anchor="_Toc197597566" w:history="1">
        <w:r w:rsidRPr="00532900">
          <w:rPr>
            <w:rStyle w:val="Hyperlink"/>
            <w:noProof/>
          </w:rPr>
          <w:t>5. Motivation and Engagement in Military Medicine</w:t>
        </w:r>
        <w:r>
          <w:rPr>
            <w:noProof/>
            <w:webHidden/>
          </w:rPr>
          <w:tab/>
        </w:r>
        <w:r>
          <w:rPr>
            <w:noProof/>
            <w:webHidden/>
          </w:rPr>
          <w:fldChar w:fldCharType="begin"/>
        </w:r>
        <w:r>
          <w:rPr>
            <w:noProof/>
            <w:webHidden/>
          </w:rPr>
          <w:instrText xml:space="preserve"> PAGEREF _Toc197597566 \h </w:instrText>
        </w:r>
        <w:r>
          <w:rPr>
            <w:noProof/>
            <w:webHidden/>
          </w:rPr>
        </w:r>
        <w:r>
          <w:rPr>
            <w:noProof/>
            <w:webHidden/>
          </w:rPr>
          <w:fldChar w:fldCharType="separate"/>
        </w:r>
        <w:r>
          <w:rPr>
            <w:noProof/>
            <w:webHidden/>
          </w:rPr>
          <w:t>1</w:t>
        </w:r>
        <w:r>
          <w:rPr>
            <w:noProof/>
            <w:webHidden/>
          </w:rPr>
          <w:fldChar w:fldCharType="end"/>
        </w:r>
      </w:hyperlink>
    </w:p>
    <w:p w14:paraId="3D5B338A" w14:textId="77777777" w:rsidR="00A80746" w:rsidRDefault="00A80746">
      <w:pPr>
        <w:pStyle w:val="TOC2"/>
        <w:tabs>
          <w:tab w:val="right" w:leader="dot" w:pos="9063"/>
        </w:tabs>
        <w:rPr>
          <w:noProof/>
          <w:kern w:val="2"/>
          <w:sz w:val="24"/>
          <w:szCs w:val="24"/>
          <w:lang w:val="en-US" w:eastAsia="en-US" w:bidi="my-MM"/>
          <w14:ligatures w14:val="standardContextual"/>
        </w:rPr>
      </w:pPr>
      <w:hyperlink w:anchor="_Toc197597567" w:history="1">
        <w:r w:rsidRPr="00532900">
          <w:rPr>
            <w:rStyle w:val="Hyperlink"/>
            <w:noProof/>
          </w:rPr>
          <w:t>5.1. Use of Technology in Learning</w:t>
        </w:r>
        <w:r>
          <w:rPr>
            <w:noProof/>
            <w:webHidden/>
          </w:rPr>
          <w:tab/>
        </w:r>
        <w:r>
          <w:rPr>
            <w:noProof/>
            <w:webHidden/>
          </w:rPr>
          <w:fldChar w:fldCharType="begin"/>
        </w:r>
        <w:r>
          <w:rPr>
            <w:noProof/>
            <w:webHidden/>
          </w:rPr>
          <w:instrText xml:space="preserve"> PAGEREF _Toc197597567 \h </w:instrText>
        </w:r>
        <w:r>
          <w:rPr>
            <w:noProof/>
            <w:webHidden/>
          </w:rPr>
        </w:r>
        <w:r>
          <w:rPr>
            <w:noProof/>
            <w:webHidden/>
          </w:rPr>
          <w:fldChar w:fldCharType="separate"/>
        </w:r>
        <w:r>
          <w:rPr>
            <w:noProof/>
            <w:webHidden/>
          </w:rPr>
          <w:t>1</w:t>
        </w:r>
        <w:r>
          <w:rPr>
            <w:noProof/>
            <w:webHidden/>
          </w:rPr>
          <w:fldChar w:fldCharType="end"/>
        </w:r>
      </w:hyperlink>
    </w:p>
    <w:p w14:paraId="6ED4FEB6" w14:textId="77777777" w:rsidR="00A80746" w:rsidRDefault="00A80746">
      <w:pPr>
        <w:pStyle w:val="TOC2"/>
        <w:tabs>
          <w:tab w:val="right" w:leader="dot" w:pos="9063"/>
        </w:tabs>
        <w:rPr>
          <w:noProof/>
          <w:kern w:val="2"/>
          <w:sz w:val="24"/>
          <w:szCs w:val="24"/>
          <w:lang w:val="en-US" w:eastAsia="en-US" w:bidi="my-MM"/>
          <w14:ligatures w14:val="standardContextual"/>
        </w:rPr>
      </w:pPr>
      <w:hyperlink w:anchor="_Toc197597568" w:history="1">
        <w:r w:rsidRPr="00532900">
          <w:rPr>
            <w:rStyle w:val="Hyperlink"/>
            <w:noProof/>
          </w:rPr>
          <w:t>5.2. Need for More Assessments</w:t>
        </w:r>
        <w:r>
          <w:rPr>
            <w:noProof/>
            <w:webHidden/>
          </w:rPr>
          <w:tab/>
        </w:r>
        <w:r>
          <w:rPr>
            <w:noProof/>
            <w:webHidden/>
          </w:rPr>
          <w:fldChar w:fldCharType="begin"/>
        </w:r>
        <w:r>
          <w:rPr>
            <w:noProof/>
            <w:webHidden/>
          </w:rPr>
          <w:instrText xml:space="preserve"> PAGEREF _Toc197597568 \h </w:instrText>
        </w:r>
        <w:r>
          <w:rPr>
            <w:noProof/>
            <w:webHidden/>
          </w:rPr>
        </w:r>
        <w:r>
          <w:rPr>
            <w:noProof/>
            <w:webHidden/>
          </w:rPr>
          <w:fldChar w:fldCharType="separate"/>
        </w:r>
        <w:r>
          <w:rPr>
            <w:noProof/>
            <w:webHidden/>
          </w:rPr>
          <w:t>1</w:t>
        </w:r>
        <w:r>
          <w:rPr>
            <w:noProof/>
            <w:webHidden/>
          </w:rPr>
          <w:fldChar w:fldCharType="end"/>
        </w:r>
      </w:hyperlink>
    </w:p>
    <w:p w14:paraId="7C3C8B31" w14:textId="77777777" w:rsidR="00A80746" w:rsidRDefault="00A80746">
      <w:pPr>
        <w:pStyle w:val="TOC2"/>
        <w:tabs>
          <w:tab w:val="right" w:leader="dot" w:pos="9063"/>
        </w:tabs>
        <w:rPr>
          <w:noProof/>
          <w:kern w:val="2"/>
          <w:sz w:val="24"/>
          <w:szCs w:val="24"/>
          <w:lang w:val="en-US" w:eastAsia="en-US" w:bidi="my-MM"/>
          <w14:ligatures w14:val="standardContextual"/>
        </w:rPr>
      </w:pPr>
      <w:hyperlink w:anchor="_Toc197597569" w:history="1">
        <w:r w:rsidRPr="00532900">
          <w:rPr>
            <w:rStyle w:val="Hyperlink"/>
            <w:noProof/>
          </w:rPr>
          <w:t>5.3. Lack of Assessments in Early Years</w:t>
        </w:r>
        <w:r>
          <w:rPr>
            <w:noProof/>
            <w:webHidden/>
          </w:rPr>
          <w:tab/>
        </w:r>
        <w:r>
          <w:rPr>
            <w:noProof/>
            <w:webHidden/>
          </w:rPr>
          <w:fldChar w:fldCharType="begin"/>
        </w:r>
        <w:r>
          <w:rPr>
            <w:noProof/>
            <w:webHidden/>
          </w:rPr>
          <w:instrText xml:space="preserve"> PAGEREF _Toc197597569 \h </w:instrText>
        </w:r>
        <w:r>
          <w:rPr>
            <w:noProof/>
            <w:webHidden/>
          </w:rPr>
        </w:r>
        <w:r>
          <w:rPr>
            <w:noProof/>
            <w:webHidden/>
          </w:rPr>
          <w:fldChar w:fldCharType="separate"/>
        </w:r>
        <w:r>
          <w:rPr>
            <w:noProof/>
            <w:webHidden/>
          </w:rPr>
          <w:t>1</w:t>
        </w:r>
        <w:r>
          <w:rPr>
            <w:noProof/>
            <w:webHidden/>
          </w:rPr>
          <w:fldChar w:fldCharType="end"/>
        </w:r>
      </w:hyperlink>
    </w:p>
    <w:p w14:paraId="39B4D967" w14:textId="77777777" w:rsidR="00A80746" w:rsidRDefault="00A80746">
      <w:pPr>
        <w:pStyle w:val="TOC1"/>
        <w:tabs>
          <w:tab w:val="right" w:leader="dot" w:pos="9063"/>
        </w:tabs>
        <w:rPr>
          <w:noProof/>
          <w:kern w:val="2"/>
          <w:sz w:val="24"/>
          <w:szCs w:val="24"/>
          <w:lang w:val="en-US" w:eastAsia="en-US" w:bidi="my-MM"/>
          <w14:ligatures w14:val="standardContextual"/>
        </w:rPr>
      </w:pPr>
      <w:hyperlink w:anchor="_Toc197597570" w:history="1">
        <w:r w:rsidRPr="00532900">
          <w:rPr>
            <w:rStyle w:val="Hyperlink"/>
            <w:noProof/>
          </w:rPr>
          <w:t>6. Suggestions for Enhancing Practical Learning</w:t>
        </w:r>
        <w:r>
          <w:rPr>
            <w:noProof/>
            <w:webHidden/>
          </w:rPr>
          <w:tab/>
        </w:r>
        <w:r>
          <w:rPr>
            <w:noProof/>
            <w:webHidden/>
          </w:rPr>
          <w:fldChar w:fldCharType="begin"/>
        </w:r>
        <w:r>
          <w:rPr>
            <w:noProof/>
            <w:webHidden/>
          </w:rPr>
          <w:instrText xml:space="preserve"> PAGEREF _Toc197597570 \h </w:instrText>
        </w:r>
        <w:r>
          <w:rPr>
            <w:noProof/>
            <w:webHidden/>
          </w:rPr>
        </w:r>
        <w:r>
          <w:rPr>
            <w:noProof/>
            <w:webHidden/>
          </w:rPr>
          <w:fldChar w:fldCharType="separate"/>
        </w:r>
        <w:r>
          <w:rPr>
            <w:noProof/>
            <w:webHidden/>
          </w:rPr>
          <w:t>1</w:t>
        </w:r>
        <w:r>
          <w:rPr>
            <w:noProof/>
            <w:webHidden/>
          </w:rPr>
          <w:fldChar w:fldCharType="end"/>
        </w:r>
      </w:hyperlink>
    </w:p>
    <w:p w14:paraId="6A050EF8" w14:textId="77777777" w:rsidR="00A80746" w:rsidRDefault="00A80746">
      <w:pPr>
        <w:pStyle w:val="TOC2"/>
        <w:tabs>
          <w:tab w:val="right" w:leader="dot" w:pos="9063"/>
        </w:tabs>
        <w:rPr>
          <w:noProof/>
          <w:kern w:val="2"/>
          <w:sz w:val="24"/>
          <w:szCs w:val="24"/>
          <w:lang w:val="en-US" w:eastAsia="en-US" w:bidi="my-MM"/>
          <w14:ligatures w14:val="standardContextual"/>
        </w:rPr>
      </w:pPr>
      <w:hyperlink w:anchor="_Toc197597571" w:history="1">
        <w:r w:rsidRPr="00532900">
          <w:rPr>
            <w:rStyle w:val="Hyperlink"/>
            <w:noProof/>
          </w:rPr>
          <w:t>6.1. Need more Resources</w:t>
        </w:r>
        <w:r>
          <w:rPr>
            <w:noProof/>
            <w:webHidden/>
          </w:rPr>
          <w:tab/>
        </w:r>
        <w:r>
          <w:rPr>
            <w:noProof/>
            <w:webHidden/>
          </w:rPr>
          <w:fldChar w:fldCharType="begin"/>
        </w:r>
        <w:r>
          <w:rPr>
            <w:noProof/>
            <w:webHidden/>
          </w:rPr>
          <w:instrText xml:space="preserve"> PAGEREF _Toc197597571 \h </w:instrText>
        </w:r>
        <w:r>
          <w:rPr>
            <w:noProof/>
            <w:webHidden/>
          </w:rPr>
        </w:r>
        <w:r>
          <w:rPr>
            <w:noProof/>
            <w:webHidden/>
          </w:rPr>
          <w:fldChar w:fldCharType="separate"/>
        </w:r>
        <w:r>
          <w:rPr>
            <w:noProof/>
            <w:webHidden/>
          </w:rPr>
          <w:t>1</w:t>
        </w:r>
        <w:r>
          <w:rPr>
            <w:noProof/>
            <w:webHidden/>
          </w:rPr>
          <w:fldChar w:fldCharType="end"/>
        </w:r>
      </w:hyperlink>
    </w:p>
    <w:p w14:paraId="5F1C3608" w14:textId="77777777" w:rsidR="00A80746" w:rsidRDefault="00A80746">
      <w:pPr>
        <w:pStyle w:val="TOC2"/>
        <w:tabs>
          <w:tab w:val="right" w:leader="dot" w:pos="9063"/>
        </w:tabs>
        <w:rPr>
          <w:noProof/>
          <w:kern w:val="2"/>
          <w:sz w:val="24"/>
          <w:szCs w:val="24"/>
          <w:lang w:val="en-US" w:eastAsia="en-US" w:bidi="my-MM"/>
          <w14:ligatures w14:val="standardContextual"/>
        </w:rPr>
      </w:pPr>
      <w:hyperlink w:anchor="_Toc197597572" w:history="1">
        <w:r w:rsidRPr="00532900">
          <w:rPr>
            <w:rStyle w:val="Hyperlink"/>
            <w:noProof/>
          </w:rPr>
          <w:t>6.2. Need for Interactive Learning</w:t>
        </w:r>
        <w:r>
          <w:rPr>
            <w:noProof/>
            <w:webHidden/>
          </w:rPr>
          <w:tab/>
        </w:r>
        <w:r>
          <w:rPr>
            <w:noProof/>
            <w:webHidden/>
          </w:rPr>
          <w:fldChar w:fldCharType="begin"/>
        </w:r>
        <w:r>
          <w:rPr>
            <w:noProof/>
            <w:webHidden/>
          </w:rPr>
          <w:instrText xml:space="preserve"> PAGEREF _Toc197597572 \h </w:instrText>
        </w:r>
        <w:r>
          <w:rPr>
            <w:noProof/>
            <w:webHidden/>
          </w:rPr>
        </w:r>
        <w:r>
          <w:rPr>
            <w:noProof/>
            <w:webHidden/>
          </w:rPr>
          <w:fldChar w:fldCharType="separate"/>
        </w:r>
        <w:r>
          <w:rPr>
            <w:noProof/>
            <w:webHidden/>
          </w:rPr>
          <w:t>1</w:t>
        </w:r>
        <w:r>
          <w:rPr>
            <w:noProof/>
            <w:webHidden/>
          </w:rPr>
          <w:fldChar w:fldCharType="end"/>
        </w:r>
      </w:hyperlink>
    </w:p>
    <w:p w14:paraId="5851A6FF" w14:textId="77777777" w:rsidR="00A80746" w:rsidRDefault="00A80746">
      <w:pPr>
        <w:pStyle w:val="TOC2"/>
        <w:tabs>
          <w:tab w:val="right" w:leader="dot" w:pos="9063"/>
        </w:tabs>
        <w:rPr>
          <w:noProof/>
          <w:kern w:val="2"/>
          <w:sz w:val="24"/>
          <w:szCs w:val="24"/>
          <w:lang w:val="en-US" w:eastAsia="en-US" w:bidi="my-MM"/>
          <w14:ligatures w14:val="standardContextual"/>
        </w:rPr>
      </w:pPr>
      <w:hyperlink w:anchor="_Toc197597573" w:history="1">
        <w:r w:rsidRPr="00532900">
          <w:rPr>
            <w:rStyle w:val="Hyperlink"/>
            <w:noProof/>
          </w:rPr>
          <w:t>6.3. Need for Increased Practical Training</w:t>
        </w:r>
        <w:r>
          <w:rPr>
            <w:noProof/>
            <w:webHidden/>
          </w:rPr>
          <w:tab/>
        </w:r>
        <w:r>
          <w:rPr>
            <w:noProof/>
            <w:webHidden/>
          </w:rPr>
          <w:fldChar w:fldCharType="begin"/>
        </w:r>
        <w:r>
          <w:rPr>
            <w:noProof/>
            <w:webHidden/>
          </w:rPr>
          <w:instrText xml:space="preserve"> PAGEREF _Toc197597573 \h </w:instrText>
        </w:r>
        <w:r>
          <w:rPr>
            <w:noProof/>
            <w:webHidden/>
          </w:rPr>
        </w:r>
        <w:r>
          <w:rPr>
            <w:noProof/>
            <w:webHidden/>
          </w:rPr>
          <w:fldChar w:fldCharType="separate"/>
        </w:r>
        <w:r>
          <w:rPr>
            <w:noProof/>
            <w:webHidden/>
          </w:rPr>
          <w:t>1</w:t>
        </w:r>
        <w:r>
          <w:rPr>
            <w:noProof/>
            <w:webHidden/>
          </w:rPr>
          <w:fldChar w:fldCharType="end"/>
        </w:r>
      </w:hyperlink>
    </w:p>
    <w:p w14:paraId="4F807986" w14:textId="77777777" w:rsidR="00A80746" w:rsidRDefault="00A80746">
      <w:pPr>
        <w:pStyle w:val="TOC1"/>
        <w:tabs>
          <w:tab w:val="right" w:leader="dot" w:pos="9063"/>
        </w:tabs>
        <w:rPr>
          <w:noProof/>
          <w:kern w:val="2"/>
          <w:sz w:val="24"/>
          <w:szCs w:val="24"/>
          <w:lang w:val="en-US" w:eastAsia="en-US" w:bidi="my-MM"/>
          <w14:ligatures w14:val="standardContextual"/>
        </w:rPr>
      </w:pPr>
      <w:hyperlink w:anchor="_Toc197597574" w:history="1">
        <w:r w:rsidRPr="00532900">
          <w:rPr>
            <w:rStyle w:val="Hyperlink"/>
            <w:noProof/>
          </w:rPr>
          <w:t>7. Other Challenges</w:t>
        </w:r>
        <w:r>
          <w:rPr>
            <w:noProof/>
            <w:webHidden/>
          </w:rPr>
          <w:tab/>
        </w:r>
        <w:r>
          <w:rPr>
            <w:noProof/>
            <w:webHidden/>
          </w:rPr>
          <w:fldChar w:fldCharType="begin"/>
        </w:r>
        <w:r>
          <w:rPr>
            <w:noProof/>
            <w:webHidden/>
          </w:rPr>
          <w:instrText xml:space="preserve"> PAGEREF _Toc197597574 \h </w:instrText>
        </w:r>
        <w:r>
          <w:rPr>
            <w:noProof/>
            <w:webHidden/>
          </w:rPr>
        </w:r>
        <w:r>
          <w:rPr>
            <w:noProof/>
            <w:webHidden/>
          </w:rPr>
          <w:fldChar w:fldCharType="separate"/>
        </w:r>
        <w:r>
          <w:rPr>
            <w:noProof/>
            <w:webHidden/>
          </w:rPr>
          <w:t>1</w:t>
        </w:r>
        <w:r>
          <w:rPr>
            <w:noProof/>
            <w:webHidden/>
          </w:rPr>
          <w:fldChar w:fldCharType="end"/>
        </w:r>
      </w:hyperlink>
    </w:p>
    <w:p w14:paraId="0EC2F14F" w14:textId="77777777" w:rsidR="00EF232F" w:rsidRDefault="00000000">
      <w:r>
        <w:fldChar w:fldCharType="end"/>
      </w:r>
    </w:p>
    <w:p w14:paraId="67B01F31" w14:textId="77777777" w:rsidR="00EF232F" w:rsidRDefault="00000000">
      <w:pPr>
        <w:spacing w:after="0" w:line="240" w:lineRule="auto"/>
      </w:pPr>
      <w:r>
        <w:br w:type="page"/>
      </w:r>
    </w:p>
    <w:p w14:paraId="6AA97D2E" w14:textId="77777777" w:rsidR="00EF232F" w:rsidRDefault="00EF232F">
      <w:pPr>
        <w:spacing w:after="0" w:line="240" w:lineRule="auto"/>
      </w:pPr>
    </w:p>
    <w:p w14:paraId="03343A83" w14:textId="77777777" w:rsidR="00EF232F" w:rsidRDefault="00000000">
      <w:pPr>
        <w:pStyle w:val="MQHeader1"/>
      </w:pPr>
      <w:bookmarkStart w:id="0" w:name="DocumentList"/>
      <w:bookmarkStart w:id="1" w:name="_Toc197597556"/>
      <w:r>
        <w:t>1. Documents</w:t>
      </w:r>
      <w:bookmarkEnd w:id="1"/>
      <w:r>
        <w:br/>
      </w:r>
      <w:bookmarkEnd w:id="0"/>
    </w:p>
    <w:tbl>
      <w:tblPr>
        <w:tblW w:w="9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04"/>
        <w:gridCol w:w="4944"/>
        <w:gridCol w:w="3024"/>
      </w:tblGrid>
      <w:tr w:rsidR="00EF232F" w14:paraId="3A59487D" w14:textId="77777777">
        <w:tc>
          <w:tcPr>
            <w:tcW w:w="1133" w:type="dxa"/>
            <w:shd w:val="clear" w:color="auto" w:fill="FFFFFF"/>
          </w:tcPr>
          <w:p w14:paraId="05B55D2E" w14:textId="77777777" w:rsidR="00EF232F" w:rsidRDefault="00000000">
            <w:pPr>
              <w:pStyle w:val="MQStandardBold"/>
              <w:ind w:left="0"/>
              <w:jc w:val="center"/>
            </w:pPr>
            <w:r>
              <w:t>No.</w:t>
            </w:r>
          </w:p>
        </w:tc>
        <w:tc>
          <w:tcPr>
            <w:tcW w:w="5102" w:type="dxa"/>
            <w:shd w:val="clear" w:color="auto" w:fill="FFFFFF"/>
          </w:tcPr>
          <w:p w14:paraId="19C459EC" w14:textId="77777777" w:rsidR="00EF232F" w:rsidRDefault="00000000">
            <w:pPr>
              <w:pStyle w:val="MQStandardBold"/>
              <w:ind w:left="0"/>
              <w:jc w:val="center"/>
            </w:pPr>
            <w:r>
              <w:t>Document</w:t>
            </w:r>
          </w:p>
        </w:tc>
        <w:tc>
          <w:tcPr>
            <w:tcW w:w="3118" w:type="dxa"/>
            <w:shd w:val="clear" w:color="auto" w:fill="FFFFFF"/>
          </w:tcPr>
          <w:p w14:paraId="1CBA83A6" w14:textId="77777777" w:rsidR="00EF232F" w:rsidRDefault="00000000">
            <w:pPr>
              <w:pStyle w:val="MQStandardBold"/>
              <w:ind w:left="0"/>
              <w:jc w:val="center"/>
            </w:pPr>
            <w:r>
              <w:t>Created by</w:t>
            </w:r>
          </w:p>
        </w:tc>
      </w:tr>
      <w:tr w:rsidR="00EF232F" w14:paraId="1B977ABC" w14:textId="77777777">
        <w:tc>
          <w:tcPr>
            <w:tcW w:w="1133" w:type="dxa"/>
            <w:shd w:val="clear" w:color="auto" w:fill="FFFFFF"/>
          </w:tcPr>
          <w:p w14:paraId="0E3EC90E" w14:textId="77777777" w:rsidR="00EF232F" w:rsidRDefault="00000000">
            <w:pPr>
              <w:pStyle w:val="MQStandard"/>
              <w:ind w:left="0"/>
              <w:jc w:val="right"/>
            </w:pPr>
            <w:r>
              <w:t>1</w:t>
            </w:r>
          </w:p>
        </w:tc>
        <w:tc>
          <w:tcPr>
            <w:tcW w:w="5102" w:type="dxa"/>
            <w:shd w:val="clear" w:color="auto" w:fill="FFFFFF"/>
          </w:tcPr>
          <w:p w14:paraId="19B3CD98" w14:textId="77777777" w:rsidR="00EF232F" w:rsidRDefault="00000000">
            <w:pPr>
              <w:pStyle w:val="MQStandard"/>
              <w:ind w:left="0"/>
            </w:pPr>
            <w:r>
              <w:t>Focus Group Discussion (Teachers)</w:t>
            </w:r>
          </w:p>
        </w:tc>
        <w:tc>
          <w:tcPr>
            <w:tcW w:w="3118" w:type="dxa"/>
            <w:shd w:val="clear" w:color="auto" w:fill="FFFFFF"/>
          </w:tcPr>
          <w:p w14:paraId="21E2F9D7" w14:textId="77777777" w:rsidR="00EF232F" w:rsidRDefault="00000000">
            <w:pPr>
              <w:pStyle w:val="MQStandard"/>
              <w:ind w:left="0"/>
            </w:pPr>
            <w:r>
              <w:t>Dr. Zaw Phyo</w:t>
            </w:r>
          </w:p>
        </w:tc>
      </w:tr>
    </w:tbl>
    <w:p w14:paraId="1D4C38AB" w14:textId="77777777" w:rsidR="00EF232F" w:rsidRDefault="00000000">
      <w:pPr>
        <w:spacing w:after="0" w:line="240" w:lineRule="auto"/>
      </w:pPr>
      <w:r>
        <w:br w:type="page"/>
      </w:r>
    </w:p>
    <w:p w14:paraId="1026BEB5" w14:textId="77777777" w:rsidR="00EF232F" w:rsidRDefault="00000000">
      <w:pPr>
        <w:pStyle w:val="MQHeader1"/>
      </w:pPr>
      <w:bookmarkStart w:id="2" w:name="M_Code_1"/>
      <w:bookmarkStart w:id="3" w:name="_Toc197597557"/>
      <w:r>
        <w:lastRenderedPageBreak/>
        <w:t>2. Challenges with Curriculum Structure</w:t>
      </w:r>
      <w:bookmarkEnd w:id="2"/>
      <w:bookmarkEnd w:id="3"/>
    </w:p>
    <w:p w14:paraId="396EDD47" w14:textId="77777777" w:rsidR="00EF232F" w:rsidRDefault="00000000">
      <w:pPr>
        <w:pStyle w:val="MQNumber"/>
      </w:pPr>
      <w:r>
        <w:t>1.</w:t>
      </w:r>
    </w:p>
    <w:p w14:paraId="6D2BB71F" w14:textId="77777777" w:rsidR="00EF232F" w:rsidRDefault="00000000">
      <w:pPr>
        <w:pStyle w:val="MQCodingContent"/>
      </w:pPr>
      <w:r>
        <w:t>"The curriculum spans from Year 1 through to the internship, with each week dedicated to specific topics. The duration for each topic ranges from one to three weeks, based on its complexity."</w:t>
      </w:r>
    </w:p>
    <w:p w14:paraId="411D014B" w14:textId="77777777" w:rsidR="00EF232F" w:rsidRDefault="00000000">
      <w:pPr>
        <w:pStyle w:val="MQSource"/>
      </w:pPr>
      <w:r>
        <w:t xml:space="preserve">Code: </w:t>
      </w:r>
      <w:r>
        <w:rPr>
          <w:color w:val="3B82F6"/>
        </w:rPr>
        <w:t xml:space="preserve">● </w:t>
      </w:r>
      <w:r>
        <w:t>Challenges with Curriculum Structure   Weight score: 0</w:t>
      </w:r>
    </w:p>
    <w:p w14:paraId="10C77CC8" w14:textId="77777777" w:rsidR="00EF232F" w:rsidRDefault="00000000">
      <w:pPr>
        <w:pStyle w:val="MQSource"/>
      </w:pPr>
      <w:r>
        <w:t>Focus Group Discussion (Teachers), 41 - 41</w:t>
      </w:r>
    </w:p>
    <w:p w14:paraId="500AB2A9" w14:textId="77777777" w:rsidR="00EF232F" w:rsidRDefault="00000000">
      <w:pPr>
        <w:pStyle w:val="MQSource"/>
      </w:pPr>
      <w:r>
        <w:t>Created: 18/12/2024 13:02 by Dr. Zaw Phyo, Modified: 18/12/2024 13:02 by Dr. Zaw Phyo</w:t>
      </w:r>
    </w:p>
    <w:p w14:paraId="4574EB77" w14:textId="77777777" w:rsidR="00EF232F" w:rsidRDefault="00000000">
      <w:pPr>
        <w:pStyle w:val="MQSource"/>
      </w:pPr>
      <w:r>
        <w:t>Area: 189   0.72%</w:t>
      </w:r>
    </w:p>
    <w:p w14:paraId="317A078D" w14:textId="77777777" w:rsidR="00EF232F" w:rsidRDefault="00000000">
      <w:pPr>
        <w:pStyle w:val="MQNumber"/>
      </w:pPr>
      <w:r>
        <w:t>2.</w:t>
      </w:r>
    </w:p>
    <w:p w14:paraId="31808577" w14:textId="77777777" w:rsidR="00EF232F" w:rsidRDefault="00000000">
      <w:pPr>
        <w:pStyle w:val="MQCodingContent"/>
      </w:pPr>
      <w:r>
        <w:t>"It's crucial that every student actively participates in or performs the key procedures related to military medicine, as this is the best way to build competence and confidence."</w:t>
      </w:r>
    </w:p>
    <w:p w14:paraId="2A8CE685" w14:textId="77777777" w:rsidR="00EF232F" w:rsidRDefault="00000000">
      <w:pPr>
        <w:pStyle w:val="MQSource"/>
      </w:pPr>
      <w:r>
        <w:t xml:space="preserve">Code: </w:t>
      </w:r>
      <w:r>
        <w:rPr>
          <w:color w:val="3B82F6"/>
        </w:rPr>
        <w:t xml:space="preserve">● </w:t>
      </w:r>
      <w:r>
        <w:t>Challenges with Curriculum Structure   Weight score: 0</w:t>
      </w:r>
    </w:p>
    <w:p w14:paraId="7A74504F" w14:textId="77777777" w:rsidR="00EF232F" w:rsidRDefault="00000000">
      <w:pPr>
        <w:pStyle w:val="MQSource"/>
      </w:pPr>
      <w:r>
        <w:t>Focus Group Discussion (Teachers), 63 - 63</w:t>
      </w:r>
    </w:p>
    <w:p w14:paraId="5B39D84A" w14:textId="77777777" w:rsidR="00EF232F" w:rsidRDefault="00000000">
      <w:pPr>
        <w:pStyle w:val="MQSource"/>
      </w:pPr>
      <w:r>
        <w:t>Created: 18/12/2024 13:15 by Dr. Zaw Phyo, Modified: 18/12/2024 13:15 by Dr. Zaw Phyo</w:t>
      </w:r>
    </w:p>
    <w:p w14:paraId="552B76CF" w14:textId="77777777" w:rsidR="00EF232F" w:rsidRDefault="00000000">
      <w:pPr>
        <w:pStyle w:val="MQSource"/>
      </w:pPr>
      <w:r>
        <w:t>Area: 177   0.68%</w:t>
      </w:r>
    </w:p>
    <w:p w14:paraId="7F79BA90" w14:textId="77777777" w:rsidR="00EF232F" w:rsidRDefault="00000000">
      <w:pPr>
        <w:pStyle w:val="MQNumber"/>
      </w:pPr>
      <w:r>
        <w:t>3.</w:t>
      </w:r>
    </w:p>
    <w:p w14:paraId="7BF71E92" w14:textId="77777777" w:rsidR="00EF232F" w:rsidRDefault="00000000">
      <w:pPr>
        <w:pStyle w:val="MQCodingContent"/>
      </w:pPr>
      <w:r>
        <w:t>"By increasing the time allocated for practical sessions, we can ensure that students are not only able to learn the theory but also gain the essential skills needed for military medicine."</w:t>
      </w:r>
    </w:p>
    <w:p w14:paraId="525CB568" w14:textId="77777777" w:rsidR="00EF232F" w:rsidRDefault="00000000">
      <w:pPr>
        <w:pStyle w:val="MQSource"/>
      </w:pPr>
      <w:r>
        <w:t xml:space="preserve">Code: </w:t>
      </w:r>
      <w:r>
        <w:rPr>
          <w:color w:val="3B82F6"/>
        </w:rPr>
        <w:t xml:space="preserve">● </w:t>
      </w:r>
      <w:r>
        <w:t>Challenges with Curriculum Structure   Weight score: 0</w:t>
      </w:r>
    </w:p>
    <w:p w14:paraId="49A8460D" w14:textId="77777777" w:rsidR="00EF232F" w:rsidRDefault="00000000">
      <w:pPr>
        <w:pStyle w:val="MQSource"/>
      </w:pPr>
      <w:r>
        <w:t>Focus Group Discussion (Teachers), 66 - 66</w:t>
      </w:r>
    </w:p>
    <w:p w14:paraId="57943072" w14:textId="77777777" w:rsidR="00EF232F" w:rsidRDefault="00000000">
      <w:pPr>
        <w:pStyle w:val="MQSource"/>
      </w:pPr>
      <w:r>
        <w:t>Created: 18/12/2024 13:16 by Dr. Zaw Phyo, Modified: 18/12/2024 13:16 by Dr. Zaw Phyo</w:t>
      </w:r>
    </w:p>
    <w:p w14:paraId="6B136971" w14:textId="77777777" w:rsidR="00EF232F" w:rsidRDefault="00000000">
      <w:pPr>
        <w:pStyle w:val="MQSource"/>
      </w:pPr>
      <w:r>
        <w:t>Area: 187   0.71%</w:t>
      </w:r>
    </w:p>
    <w:p w14:paraId="62C100B2" w14:textId="77777777" w:rsidR="00EF232F" w:rsidRDefault="00000000">
      <w:pPr>
        <w:pStyle w:val="MQNumber"/>
      </w:pPr>
      <w:r>
        <w:t>4.</w:t>
      </w:r>
    </w:p>
    <w:p w14:paraId="21449531" w14:textId="77777777" w:rsidR="00EF232F" w:rsidRDefault="00000000">
      <w:pPr>
        <w:pStyle w:val="MQCodingContent"/>
      </w:pPr>
      <w:r>
        <w:t>"It would also be beneficial to remove any overlapping topics already covered in other specialties, which would free up more time to focus on the practical aspects of military medicine."</w:t>
      </w:r>
    </w:p>
    <w:p w14:paraId="5F1C3B30" w14:textId="77777777" w:rsidR="00EF232F" w:rsidRDefault="00000000">
      <w:pPr>
        <w:pStyle w:val="MQSource"/>
      </w:pPr>
      <w:r>
        <w:t xml:space="preserve">Code: </w:t>
      </w:r>
      <w:r>
        <w:rPr>
          <w:color w:val="3B82F6"/>
        </w:rPr>
        <w:t xml:space="preserve">● </w:t>
      </w:r>
      <w:r>
        <w:t>Challenges with Curriculum Structure   Weight score: 0</w:t>
      </w:r>
    </w:p>
    <w:p w14:paraId="591777BA" w14:textId="77777777" w:rsidR="00EF232F" w:rsidRDefault="00000000">
      <w:pPr>
        <w:pStyle w:val="MQSource"/>
      </w:pPr>
      <w:r>
        <w:t>Focus Group Discussion (Teachers), 77 - 77</w:t>
      </w:r>
    </w:p>
    <w:p w14:paraId="74590BDC" w14:textId="77777777" w:rsidR="00EF232F" w:rsidRDefault="00000000">
      <w:pPr>
        <w:pStyle w:val="MQSource"/>
      </w:pPr>
      <w:r>
        <w:t>Created: 18/12/2024 13:20 by Dr. Zaw Phyo, Modified: 18/12/2024 13:20 by Dr. Zaw Phyo</w:t>
      </w:r>
    </w:p>
    <w:p w14:paraId="1728E957" w14:textId="77777777" w:rsidR="00EF232F" w:rsidRDefault="00000000">
      <w:pPr>
        <w:pStyle w:val="MQSource"/>
      </w:pPr>
      <w:r>
        <w:t>Area: 184   0.70%</w:t>
      </w:r>
    </w:p>
    <w:p w14:paraId="178C702C" w14:textId="77777777" w:rsidR="00EF232F" w:rsidRDefault="00000000">
      <w:pPr>
        <w:pStyle w:val="MQNumber"/>
      </w:pPr>
      <w:r>
        <w:t>5.</w:t>
      </w:r>
    </w:p>
    <w:p w14:paraId="01B7F8FE" w14:textId="77777777" w:rsidR="00EF232F" w:rsidRDefault="00000000">
      <w:pPr>
        <w:pStyle w:val="MQCodingContent"/>
      </w:pPr>
      <w:r>
        <w:t>"We could also enhance the program by incorporating effective teaching methods from other countries with advanced military medicine programs, which would improve both the quality and efficiency of our training."</w:t>
      </w:r>
    </w:p>
    <w:p w14:paraId="09D7D3CF" w14:textId="77777777" w:rsidR="00EF232F" w:rsidRDefault="00000000">
      <w:pPr>
        <w:pStyle w:val="MQSource"/>
      </w:pPr>
      <w:r>
        <w:t xml:space="preserve">Code: </w:t>
      </w:r>
      <w:r>
        <w:rPr>
          <w:color w:val="3B82F6"/>
        </w:rPr>
        <w:t xml:space="preserve">● </w:t>
      </w:r>
      <w:r>
        <w:t>Challenges with Curriculum Structure   Weight score: 0</w:t>
      </w:r>
    </w:p>
    <w:p w14:paraId="37E57422" w14:textId="77777777" w:rsidR="00EF232F" w:rsidRDefault="00000000">
      <w:pPr>
        <w:pStyle w:val="MQSource"/>
      </w:pPr>
      <w:r>
        <w:t>Focus Group Discussion (Teachers), 122 - 122</w:t>
      </w:r>
    </w:p>
    <w:p w14:paraId="78A51534" w14:textId="77777777" w:rsidR="00EF232F" w:rsidRDefault="00000000">
      <w:pPr>
        <w:pStyle w:val="MQSource"/>
      </w:pPr>
      <w:r>
        <w:t>Created: 18/12/2024 13:35 by Dr. Zaw Phyo, Modified: 18/12/2024 13:35 by Dr. Zaw Phyo</w:t>
      </w:r>
    </w:p>
    <w:p w14:paraId="702B6D24" w14:textId="77777777" w:rsidR="00EF232F" w:rsidRDefault="00000000">
      <w:pPr>
        <w:pStyle w:val="MQSource"/>
      </w:pPr>
      <w:r>
        <w:t>Area: 209   0.80%</w:t>
      </w:r>
    </w:p>
    <w:p w14:paraId="4416B7D8" w14:textId="77777777" w:rsidR="00201053" w:rsidRDefault="00201053" w:rsidP="00201053">
      <w:pPr>
        <w:pStyle w:val="MQSource"/>
        <w:ind w:left="0"/>
      </w:pPr>
    </w:p>
    <w:p w14:paraId="43496C02" w14:textId="77777777" w:rsidR="00201053" w:rsidRDefault="00201053" w:rsidP="00201053">
      <w:pPr>
        <w:pStyle w:val="MQSource"/>
        <w:ind w:left="0"/>
      </w:pPr>
    </w:p>
    <w:p w14:paraId="56CCDCD4" w14:textId="3D8CC6ED" w:rsidR="00201053" w:rsidRDefault="00201053" w:rsidP="00201053">
      <w:pPr>
        <w:pStyle w:val="MQNumber"/>
      </w:pPr>
      <w:r>
        <w:t>6</w:t>
      </w:r>
      <w:r>
        <w:t>.</w:t>
      </w:r>
    </w:p>
    <w:p w14:paraId="0C40A77B" w14:textId="6CAB7D01" w:rsidR="00201053" w:rsidRDefault="00201053" w:rsidP="00201053">
      <w:pPr>
        <w:pStyle w:val="MQCodingContent"/>
      </w:pPr>
      <w:r>
        <w:t>"</w:t>
      </w:r>
      <w:r w:rsidRPr="00201053">
        <w:t xml:space="preserve"> </w:t>
      </w:r>
      <w:r w:rsidRPr="00201053">
        <w:t xml:space="preserve">The military medicine module lasts around 150 hours from Year 1 to internship, with a need for more time during internships to develop essential skills for future military doctor </w:t>
      </w:r>
      <w:proofErr w:type="gramStart"/>
      <w:r w:rsidRPr="00201053">
        <w:t>duties.</w:t>
      </w:r>
      <w:r>
        <w:t>.</w:t>
      </w:r>
      <w:proofErr w:type="gramEnd"/>
      <w:r>
        <w:t>"</w:t>
      </w:r>
    </w:p>
    <w:p w14:paraId="2765D3D4" w14:textId="77777777" w:rsidR="00201053" w:rsidRDefault="00201053" w:rsidP="00201053">
      <w:pPr>
        <w:pStyle w:val="MQSource"/>
      </w:pPr>
      <w:r>
        <w:t xml:space="preserve">Code: </w:t>
      </w:r>
      <w:r>
        <w:rPr>
          <w:color w:val="3B82F6"/>
        </w:rPr>
        <w:t xml:space="preserve">● </w:t>
      </w:r>
      <w:r>
        <w:t>Challenges with Curriculum Structure   Weight score: 0</w:t>
      </w:r>
    </w:p>
    <w:p w14:paraId="087C440F" w14:textId="77777777" w:rsidR="00201053" w:rsidRDefault="00201053" w:rsidP="00201053">
      <w:pPr>
        <w:pStyle w:val="MQSource"/>
      </w:pPr>
      <w:r>
        <w:t>Focus Group Discussion (Teachers), 122 - 122</w:t>
      </w:r>
    </w:p>
    <w:p w14:paraId="224BB756" w14:textId="77777777" w:rsidR="00201053" w:rsidRDefault="00201053" w:rsidP="00201053">
      <w:pPr>
        <w:pStyle w:val="MQSource"/>
      </w:pPr>
      <w:r>
        <w:t>Created: 18/12/2024 13:35 by Dr. Zaw Phyo, Modified: 18/12/2024 13:35 by Dr. Zaw Phyo</w:t>
      </w:r>
    </w:p>
    <w:p w14:paraId="4DC52772" w14:textId="77777777" w:rsidR="00201053" w:rsidRDefault="00201053" w:rsidP="00201053">
      <w:pPr>
        <w:pStyle w:val="MQSource"/>
      </w:pPr>
      <w:r>
        <w:t>Area: 209   0.80%</w:t>
      </w:r>
    </w:p>
    <w:p w14:paraId="2E0DD1BB" w14:textId="77777777" w:rsidR="00201053" w:rsidRDefault="00201053" w:rsidP="00201053">
      <w:pPr>
        <w:pStyle w:val="MQSource"/>
        <w:ind w:left="0"/>
      </w:pPr>
    </w:p>
    <w:p w14:paraId="4D06E4A8" w14:textId="77777777" w:rsidR="00EF232F" w:rsidRDefault="00000000">
      <w:pPr>
        <w:pStyle w:val="MQHeader2"/>
      </w:pPr>
      <w:bookmarkStart w:id="4" w:name="M_Code_16"/>
      <w:bookmarkStart w:id="5" w:name="_Toc197597558"/>
      <w:r>
        <w:lastRenderedPageBreak/>
        <w:t>2.1. Curriculum Relevance</w:t>
      </w:r>
      <w:bookmarkEnd w:id="4"/>
      <w:bookmarkEnd w:id="5"/>
    </w:p>
    <w:p w14:paraId="1C7ECE23" w14:textId="77777777" w:rsidR="00EF232F" w:rsidRDefault="00000000">
      <w:pPr>
        <w:pStyle w:val="MQNumber"/>
      </w:pPr>
      <w:r>
        <w:t>1.</w:t>
      </w:r>
    </w:p>
    <w:p w14:paraId="47B6C4AB" w14:textId="77777777" w:rsidR="00EF232F" w:rsidRDefault="00000000">
      <w:pPr>
        <w:pStyle w:val="MQCodingContent"/>
      </w:pPr>
      <w:r>
        <w:t>"The subjects covered in military medicine are vital for all medical students, regardless of whether they plan to work in military or civilian settings."</w:t>
      </w:r>
    </w:p>
    <w:p w14:paraId="49A3B78D" w14:textId="77777777" w:rsidR="00EF232F" w:rsidRDefault="00000000">
      <w:pPr>
        <w:pStyle w:val="MQSource"/>
      </w:pPr>
      <w:r>
        <w:t xml:space="preserve">Code: </w:t>
      </w:r>
      <w:r>
        <w:rPr>
          <w:color w:val="3B82F6"/>
        </w:rPr>
        <w:t xml:space="preserve">● </w:t>
      </w:r>
      <w:r>
        <w:t>Curriculum Relevance   Weight score: 0</w:t>
      </w:r>
    </w:p>
    <w:p w14:paraId="28C5777D" w14:textId="77777777" w:rsidR="00EF232F" w:rsidRDefault="00000000">
      <w:pPr>
        <w:pStyle w:val="MQSource"/>
      </w:pPr>
      <w:r>
        <w:t>Focus Group Discussion (Teachers), 19 - 19</w:t>
      </w:r>
    </w:p>
    <w:p w14:paraId="3A85B307" w14:textId="77777777" w:rsidR="00EF232F" w:rsidRDefault="00000000">
      <w:pPr>
        <w:pStyle w:val="MQSource"/>
      </w:pPr>
      <w:r>
        <w:t>Created: 18/12/2024 12:39 by Dr. Zaw Phyo, Modified: 18/12/2024 12:39 by Dr. Zaw Phyo</w:t>
      </w:r>
    </w:p>
    <w:p w14:paraId="3631EB5C" w14:textId="77777777" w:rsidR="00EF232F" w:rsidRDefault="00000000">
      <w:pPr>
        <w:pStyle w:val="MQSource"/>
      </w:pPr>
      <w:r>
        <w:t>Area: 151   0.58%</w:t>
      </w:r>
    </w:p>
    <w:p w14:paraId="341EFDC4" w14:textId="77777777" w:rsidR="00EF232F" w:rsidRDefault="00000000">
      <w:pPr>
        <w:pStyle w:val="MQNumber"/>
      </w:pPr>
      <w:r>
        <w:t>2.</w:t>
      </w:r>
    </w:p>
    <w:p w14:paraId="23FA1DC6" w14:textId="77777777" w:rsidR="00EF232F" w:rsidRDefault="00000000">
      <w:pPr>
        <w:pStyle w:val="MQCodingContent"/>
      </w:pPr>
      <w:r>
        <w:t>"These topics provide essential knowledge that helps us understand the unique challenges we face in the country today."</w:t>
      </w:r>
    </w:p>
    <w:p w14:paraId="4D54F90A" w14:textId="77777777" w:rsidR="00EF232F" w:rsidRDefault="00000000">
      <w:pPr>
        <w:pStyle w:val="MQSource"/>
      </w:pPr>
      <w:r>
        <w:t xml:space="preserve">Code: </w:t>
      </w:r>
      <w:r>
        <w:rPr>
          <w:color w:val="3B82F6"/>
        </w:rPr>
        <w:t xml:space="preserve">● </w:t>
      </w:r>
      <w:r>
        <w:t>Curriculum Relevance   Weight score: 0</w:t>
      </w:r>
    </w:p>
    <w:p w14:paraId="4FE2D2BE" w14:textId="77777777" w:rsidR="00EF232F" w:rsidRDefault="00000000">
      <w:pPr>
        <w:pStyle w:val="MQSource"/>
      </w:pPr>
      <w:r>
        <w:t>Focus Group Discussion (Teachers), 19 - 19</w:t>
      </w:r>
    </w:p>
    <w:p w14:paraId="4BBBA242" w14:textId="77777777" w:rsidR="00EF232F" w:rsidRDefault="00000000">
      <w:pPr>
        <w:pStyle w:val="MQSource"/>
      </w:pPr>
      <w:r>
        <w:t>Created: 18/12/2024 12:40 by Dr. Zaw Phyo, Modified: 18/12/2024 12:40 by Dr. Zaw Phyo</w:t>
      </w:r>
    </w:p>
    <w:p w14:paraId="784C92A4" w14:textId="77777777" w:rsidR="00EF232F" w:rsidRDefault="00000000">
      <w:pPr>
        <w:pStyle w:val="MQSource"/>
      </w:pPr>
      <w:r>
        <w:t>Area: 117   0.45%</w:t>
      </w:r>
    </w:p>
    <w:p w14:paraId="2CA2A786" w14:textId="77777777" w:rsidR="00EF232F" w:rsidRDefault="00000000">
      <w:pPr>
        <w:pStyle w:val="MQNumber"/>
      </w:pPr>
      <w:r>
        <w:t>3.</w:t>
      </w:r>
    </w:p>
    <w:p w14:paraId="77018296" w14:textId="77777777" w:rsidR="00EF232F" w:rsidRDefault="00000000">
      <w:pPr>
        <w:pStyle w:val="MQCodingContent"/>
      </w:pPr>
      <w:r>
        <w:t>"The military medicine module covers a variety of topics, each taught by senior and experienced medical officers from different specialties."</w:t>
      </w:r>
    </w:p>
    <w:p w14:paraId="0FFBBC91" w14:textId="77777777" w:rsidR="00EF232F" w:rsidRDefault="00000000">
      <w:pPr>
        <w:pStyle w:val="MQSource"/>
      </w:pPr>
      <w:r>
        <w:t xml:space="preserve">Code: </w:t>
      </w:r>
      <w:r>
        <w:rPr>
          <w:color w:val="3B82F6"/>
        </w:rPr>
        <w:t xml:space="preserve">● </w:t>
      </w:r>
      <w:r>
        <w:t>Curriculum Relevance   Weight score: 0</w:t>
      </w:r>
    </w:p>
    <w:p w14:paraId="477DB4C2" w14:textId="77777777" w:rsidR="00EF232F" w:rsidRDefault="00000000">
      <w:pPr>
        <w:pStyle w:val="MQSource"/>
      </w:pPr>
      <w:r>
        <w:t>Focus Group Discussion (Teachers), 28 - 28</w:t>
      </w:r>
    </w:p>
    <w:p w14:paraId="3C8C4527" w14:textId="77777777" w:rsidR="00EF232F" w:rsidRDefault="00000000">
      <w:pPr>
        <w:pStyle w:val="MQSource"/>
      </w:pPr>
      <w:r>
        <w:t>Created: 18/12/2024 12:45 by Dr. Zaw Phyo, Modified: 18/12/2024 12:45 by Dr. Zaw Phyo</w:t>
      </w:r>
    </w:p>
    <w:p w14:paraId="6C45B85D" w14:textId="77777777" w:rsidR="00EF232F" w:rsidRDefault="00000000">
      <w:pPr>
        <w:pStyle w:val="MQSource"/>
      </w:pPr>
      <w:r>
        <w:t>Area: 139   0.53%</w:t>
      </w:r>
    </w:p>
    <w:p w14:paraId="49BEC7C3" w14:textId="77777777" w:rsidR="00EF232F" w:rsidRDefault="00000000">
      <w:pPr>
        <w:pStyle w:val="MQNumber"/>
      </w:pPr>
      <w:r>
        <w:t>4.</w:t>
      </w:r>
    </w:p>
    <w:p w14:paraId="370266F9" w14:textId="77777777" w:rsidR="00EF232F" w:rsidRDefault="00000000">
      <w:pPr>
        <w:pStyle w:val="MQCodingContent"/>
      </w:pPr>
      <w:r>
        <w:t>"However, despite these challenges, we are still able to conduct the exercise successfully, particularly in areas like Inter-Professional Education (IPE) with medics, nurses, and other personnel."</w:t>
      </w:r>
    </w:p>
    <w:p w14:paraId="72351DD8" w14:textId="77777777" w:rsidR="00EF232F" w:rsidRDefault="00000000">
      <w:pPr>
        <w:pStyle w:val="MQSource"/>
      </w:pPr>
      <w:r>
        <w:t xml:space="preserve">Code: </w:t>
      </w:r>
      <w:r>
        <w:rPr>
          <w:color w:val="3B82F6"/>
        </w:rPr>
        <w:t xml:space="preserve">● </w:t>
      </w:r>
      <w:r>
        <w:t>Curriculum Relevance   Weight score: 0</w:t>
      </w:r>
    </w:p>
    <w:p w14:paraId="7AC6DAEE" w14:textId="77777777" w:rsidR="00EF232F" w:rsidRDefault="00000000">
      <w:pPr>
        <w:pStyle w:val="MQSource"/>
      </w:pPr>
      <w:r>
        <w:t>Focus Group Discussion (Teachers), 36 - 36</w:t>
      </w:r>
    </w:p>
    <w:p w14:paraId="39C9D938" w14:textId="77777777" w:rsidR="00EF232F" w:rsidRDefault="00000000">
      <w:pPr>
        <w:pStyle w:val="MQSource"/>
      </w:pPr>
      <w:r>
        <w:t>Created: 18/12/2024 13:00 by Dr. Zaw Phyo, Modified: 18/12/2024 13:00 by Dr. Zaw Phyo</w:t>
      </w:r>
    </w:p>
    <w:p w14:paraId="0F9EFD75" w14:textId="77777777" w:rsidR="00EF232F" w:rsidRDefault="00000000">
      <w:pPr>
        <w:pStyle w:val="MQSource"/>
      </w:pPr>
      <w:r>
        <w:t>Area: 194   0.74%</w:t>
      </w:r>
    </w:p>
    <w:p w14:paraId="616E2940" w14:textId="77777777" w:rsidR="00EF232F" w:rsidRDefault="00000000">
      <w:pPr>
        <w:pStyle w:val="MQNumber"/>
      </w:pPr>
      <w:r>
        <w:t>5.</w:t>
      </w:r>
    </w:p>
    <w:p w14:paraId="5A315B7C" w14:textId="77777777" w:rsidR="00EF232F" w:rsidRDefault="00000000">
      <w:pPr>
        <w:pStyle w:val="MQCodingContent"/>
      </w:pPr>
      <w:r>
        <w:t>"The military medicine module is aligned with the university’s Outcome-Based Education (OBE) framework, ensuring all key topics meet the required learning outcomes"</w:t>
      </w:r>
    </w:p>
    <w:p w14:paraId="328F78B8" w14:textId="77777777" w:rsidR="00EF232F" w:rsidRDefault="00000000">
      <w:pPr>
        <w:pStyle w:val="MQSource"/>
      </w:pPr>
      <w:r>
        <w:t xml:space="preserve">Code: </w:t>
      </w:r>
      <w:r>
        <w:rPr>
          <w:color w:val="3B82F6"/>
        </w:rPr>
        <w:t xml:space="preserve">● </w:t>
      </w:r>
      <w:r>
        <w:t>Curriculum Relevance   Weight score: 0</w:t>
      </w:r>
    </w:p>
    <w:p w14:paraId="4516E80F" w14:textId="77777777" w:rsidR="00EF232F" w:rsidRDefault="00000000">
      <w:pPr>
        <w:pStyle w:val="MQSource"/>
      </w:pPr>
      <w:r>
        <w:t>Focus Group Discussion (Teachers), 41 - 41</w:t>
      </w:r>
    </w:p>
    <w:p w14:paraId="1AD170A7" w14:textId="77777777" w:rsidR="00EF232F" w:rsidRDefault="00000000">
      <w:pPr>
        <w:pStyle w:val="MQSource"/>
      </w:pPr>
      <w:r>
        <w:t>Created: 18/12/2024 13:00 by Dr. Zaw Phyo, Modified: 18/12/2024 13:00 by Dr. Zaw Phyo</w:t>
      </w:r>
    </w:p>
    <w:p w14:paraId="6FDB6B0A" w14:textId="77777777" w:rsidR="00EF232F" w:rsidRDefault="00000000">
      <w:pPr>
        <w:pStyle w:val="MQSource"/>
      </w:pPr>
      <w:r>
        <w:t>Area: 162   0.62%</w:t>
      </w:r>
    </w:p>
    <w:p w14:paraId="4FA65D90" w14:textId="77777777" w:rsidR="00EF232F" w:rsidRDefault="00000000">
      <w:pPr>
        <w:pStyle w:val="MQNumber"/>
      </w:pPr>
      <w:r>
        <w:t>6.</w:t>
      </w:r>
    </w:p>
    <w:p w14:paraId="3C602BC3" w14:textId="77777777" w:rsidR="00EF232F" w:rsidRDefault="00000000">
      <w:pPr>
        <w:pStyle w:val="MQCodingContent"/>
      </w:pPr>
      <w:r>
        <w:t>"As a teacher, I believe the current teaching methods need to be revised to better meet the needs of our students. For certain topics, it would be beneficial to incorporate the use of dummies or standardized patients, allowing students to practice hands-on training."</w:t>
      </w:r>
    </w:p>
    <w:p w14:paraId="507BB87F" w14:textId="77777777" w:rsidR="00EF232F" w:rsidRDefault="00000000">
      <w:pPr>
        <w:pStyle w:val="MQSource"/>
      </w:pPr>
      <w:r>
        <w:t xml:space="preserve">Code: </w:t>
      </w:r>
      <w:r>
        <w:rPr>
          <w:color w:val="3B82F6"/>
        </w:rPr>
        <w:t xml:space="preserve">● </w:t>
      </w:r>
      <w:r>
        <w:t>Curriculum Relevance   Weight score: 0</w:t>
      </w:r>
    </w:p>
    <w:p w14:paraId="3561C61D" w14:textId="77777777" w:rsidR="00EF232F" w:rsidRDefault="00000000">
      <w:pPr>
        <w:pStyle w:val="MQSource"/>
      </w:pPr>
      <w:r>
        <w:t>Focus Group Discussion (Teachers), 63 - 63</w:t>
      </w:r>
    </w:p>
    <w:p w14:paraId="02FA288C" w14:textId="77777777" w:rsidR="00EF232F" w:rsidRDefault="00000000">
      <w:pPr>
        <w:pStyle w:val="MQSource"/>
      </w:pPr>
      <w:r>
        <w:t>Created: 18/12/2024 13:14 by Dr. Zaw Phyo, Modified: 18/12/2024 13:14 by Dr. Zaw Phyo</w:t>
      </w:r>
    </w:p>
    <w:p w14:paraId="51F22673" w14:textId="77777777" w:rsidR="00EF232F" w:rsidRDefault="00000000">
      <w:pPr>
        <w:pStyle w:val="MQSource"/>
      </w:pPr>
      <w:r>
        <w:t>Area: 265   1.01%</w:t>
      </w:r>
    </w:p>
    <w:p w14:paraId="51B9EE55" w14:textId="77777777" w:rsidR="00EF232F" w:rsidRDefault="00000000">
      <w:pPr>
        <w:pStyle w:val="MQNumber"/>
      </w:pPr>
      <w:r>
        <w:t>7.</w:t>
      </w:r>
    </w:p>
    <w:p w14:paraId="64F91A94" w14:textId="77777777" w:rsidR="00EF232F" w:rsidRDefault="00000000">
      <w:pPr>
        <w:pStyle w:val="MQCodingContent"/>
      </w:pPr>
      <w:r>
        <w:t>"At present, the curriculum covers a broad range of topics, but there isn’t enough time allocated for students to properly study and practice these concepts."</w:t>
      </w:r>
    </w:p>
    <w:p w14:paraId="437D8897" w14:textId="77777777" w:rsidR="00EF232F" w:rsidRDefault="00000000">
      <w:pPr>
        <w:pStyle w:val="MQSource"/>
      </w:pPr>
      <w:r>
        <w:t xml:space="preserve">Code: </w:t>
      </w:r>
      <w:r>
        <w:rPr>
          <w:color w:val="3B82F6"/>
        </w:rPr>
        <w:t xml:space="preserve">● </w:t>
      </w:r>
      <w:r>
        <w:t>Curriculum Relevance   Weight score: 0</w:t>
      </w:r>
    </w:p>
    <w:p w14:paraId="41EDE71E" w14:textId="77777777" w:rsidR="00EF232F" w:rsidRDefault="00000000">
      <w:pPr>
        <w:pStyle w:val="MQSource"/>
      </w:pPr>
      <w:r>
        <w:t>Focus Group Discussion (Teachers), 65 - 65</w:t>
      </w:r>
    </w:p>
    <w:p w14:paraId="5EC830B4" w14:textId="77777777" w:rsidR="00EF232F" w:rsidRDefault="00000000">
      <w:pPr>
        <w:pStyle w:val="MQSource"/>
      </w:pPr>
      <w:r>
        <w:t>Created: 18/12/2024 13:15 by Dr. Zaw Phyo, Modified: 18/12/2024 13:15 by Dr. Zaw Phyo</w:t>
      </w:r>
    </w:p>
    <w:p w14:paraId="41015C2E" w14:textId="77777777" w:rsidR="00EF232F" w:rsidRDefault="00000000">
      <w:pPr>
        <w:pStyle w:val="MQSource"/>
      </w:pPr>
      <w:r>
        <w:lastRenderedPageBreak/>
        <w:t>Area: 156   0.60%</w:t>
      </w:r>
    </w:p>
    <w:p w14:paraId="6C3A350A" w14:textId="77777777" w:rsidR="00EF232F" w:rsidRDefault="00000000">
      <w:pPr>
        <w:pStyle w:val="MQNumber"/>
      </w:pPr>
      <w:r>
        <w:t>8.</w:t>
      </w:r>
    </w:p>
    <w:p w14:paraId="1011A2CB" w14:textId="77777777" w:rsidR="00EF232F" w:rsidRDefault="00000000">
      <w:pPr>
        <w:pStyle w:val="MQCodingContent"/>
      </w:pPr>
      <w:r>
        <w:t>"The topics covered in the military medicine module are mostly essential, but we need to incorporate more hands-on training for key skills."</w:t>
      </w:r>
    </w:p>
    <w:p w14:paraId="0F9EF76D" w14:textId="77777777" w:rsidR="00EF232F" w:rsidRDefault="00000000">
      <w:pPr>
        <w:pStyle w:val="MQSource"/>
      </w:pPr>
      <w:r>
        <w:t xml:space="preserve">Code: </w:t>
      </w:r>
      <w:r>
        <w:rPr>
          <w:color w:val="3B82F6"/>
        </w:rPr>
        <w:t xml:space="preserve">● </w:t>
      </w:r>
      <w:r>
        <w:t>Curriculum Relevance   Weight score: 0</w:t>
      </w:r>
    </w:p>
    <w:p w14:paraId="6086D47B" w14:textId="77777777" w:rsidR="00EF232F" w:rsidRDefault="00000000">
      <w:pPr>
        <w:pStyle w:val="MQSource"/>
      </w:pPr>
      <w:r>
        <w:t>Focus Group Discussion (Teachers), 77 - 77</w:t>
      </w:r>
    </w:p>
    <w:p w14:paraId="2F926241" w14:textId="77777777" w:rsidR="00EF232F" w:rsidRDefault="00000000">
      <w:pPr>
        <w:pStyle w:val="MQSource"/>
      </w:pPr>
      <w:r>
        <w:t>Created: 18/12/2024 13:19 by Dr. Zaw Phyo, Modified: 18/12/2024 13:19 by Dr. Zaw Phyo</w:t>
      </w:r>
    </w:p>
    <w:p w14:paraId="1DD01CD9" w14:textId="77777777" w:rsidR="00EF232F" w:rsidRDefault="00000000">
      <w:pPr>
        <w:pStyle w:val="MQSource"/>
      </w:pPr>
      <w:r>
        <w:t>Area: 138   0.53%</w:t>
      </w:r>
    </w:p>
    <w:p w14:paraId="53EF8460" w14:textId="77777777" w:rsidR="00EF232F" w:rsidRDefault="00000000">
      <w:pPr>
        <w:pStyle w:val="MQNumber"/>
      </w:pPr>
      <w:r>
        <w:t>9.</w:t>
      </w:r>
    </w:p>
    <w:p w14:paraId="26B64505" w14:textId="77777777" w:rsidR="00EF232F" w:rsidRDefault="00000000">
      <w:pPr>
        <w:pStyle w:val="MQCodingContent"/>
      </w:pPr>
      <w:r>
        <w:t>"Some of the younger students feel that certain topics, like nutrition or chemical and biological warfare, are not essential or useful for them. However, these topics are crucial, especially given the current global conditions."</w:t>
      </w:r>
    </w:p>
    <w:p w14:paraId="3982AB1B" w14:textId="77777777" w:rsidR="00EF232F" w:rsidRDefault="00000000">
      <w:pPr>
        <w:pStyle w:val="MQSource"/>
      </w:pPr>
      <w:r>
        <w:t xml:space="preserve">Code: </w:t>
      </w:r>
      <w:r>
        <w:rPr>
          <w:color w:val="3B82F6"/>
        </w:rPr>
        <w:t xml:space="preserve">● </w:t>
      </w:r>
      <w:r>
        <w:t>Curriculum Relevance   Weight score: 0</w:t>
      </w:r>
    </w:p>
    <w:p w14:paraId="64EAFFED" w14:textId="77777777" w:rsidR="00EF232F" w:rsidRDefault="00000000">
      <w:pPr>
        <w:pStyle w:val="MQSource"/>
      </w:pPr>
      <w:r>
        <w:t>Focus Group Discussion (Teachers), 80 - 80</w:t>
      </w:r>
    </w:p>
    <w:p w14:paraId="26690E20" w14:textId="77777777" w:rsidR="00EF232F" w:rsidRDefault="00000000">
      <w:pPr>
        <w:pStyle w:val="MQSource"/>
      </w:pPr>
      <w:r>
        <w:t>Created: 18/12/2024 13:21 by Dr. Zaw Phyo, Modified: 18/12/2024 13:21 by Dr. Zaw Phyo</w:t>
      </w:r>
    </w:p>
    <w:p w14:paraId="274FB21A" w14:textId="77777777" w:rsidR="00EF232F" w:rsidRDefault="00000000">
      <w:pPr>
        <w:pStyle w:val="MQSource"/>
      </w:pPr>
      <w:r>
        <w:t>Area: 226   0.86%</w:t>
      </w:r>
    </w:p>
    <w:p w14:paraId="37704612" w14:textId="77777777" w:rsidR="00EF232F" w:rsidRDefault="00000000">
      <w:pPr>
        <w:pStyle w:val="MQNumber"/>
      </w:pPr>
      <w:r>
        <w:t>10.</w:t>
      </w:r>
    </w:p>
    <w:p w14:paraId="693CE3F9" w14:textId="77777777" w:rsidR="00EF232F" w:rsidRDefault="00000000">
      <w:pPr>
        <w:pStyle w:val="MQCodingContent"/>
      </w:pPr>
      <w:r>
        <w:t>"In addition to physical fitness, communication skills are crucial for military doctors, whether in a hospital, on the frontline, or elsewhere."</w:t>
      </w:r>
    </w:p>
    <w:p w14:paraId="6002B394" w14:textId="77777777" w:rsidR="00EF232F" w:rsidRDefault="00000000">
      <w:pPr>
        <w:pStyle w:val="MQSource"/>
      </w:pPr>
      <w:r>
        <w:t xml:space="preserve">Code: </w:t>
      </w:r>
      <w:r>
        <w:rPr>
          <w:color w:val="3B82F6"/>
        </w:rPr>
        <w:t xml:space="preserve">● </w:t>
      </w:r>
      <w:r>
        <w:t>Curriculum Relevance   Weight score: 0</w:t>
      </w:r>
    </w:p>
    <w:p w14:paraId="62B012B9" w14:textId="77777777" w:rsidR="00EF232F" w:rsidRDefault="00000000">
      <w:pPr>
        <w:pStyle w:val="MQSource"/>
      </w:pPr>
      <w:r>
        <w:t>Focus Group Discussion (Teachers), 86 - 86</w:t>
      </w:r>
    </w:p>
    <w:p w14:paraId="17CB3ADF" w14:textId="77777777" w:rsidR="00EF232F" w:rsidRDefault="00000000">
      <w:pPr>
        <w:pStyle w:val="MQSource"/>
      </w:pPr>
      <w:r>
        <w:t>Created: 18/12/2024 13:24 by Dr. Zaw Phyo, Modified: 18/12/2024 13:24 by Dr. Zaw Phyo</w:t>
      </w:r>
    </w:p>
    <w:p w14:paraId="6A9E338F" w14:textId="77777777" w:rsidR="00EF232F" w:rsidRDefault="00000000">
      <w:pPr>
        <w:pStyle w:val="MQSource"/>
      </w:pPr>
      <w:r>
        <w:t>Area: 142   0.54%</w:t>
      </w:r>
    </w:p>
    <w:p w14:paraId="522CD7C7" w14:textId="77777777" w:rsidR="00EF232F" w:rsidRDefault="00000000">
      <w:pPr>
        <w:pStyle w:val="MQNumber"/>
      </w:pPr>
      <w:r>
        <w:t>11.</w:t>
      </w:r>
    </w:p>
    <w:p w14:paraId="1D5EDD8A" w14:textId="77777777" w:rsidR="00EF232F" w:rsidRDefault="00000000">
      <w:pPr>
        <w:pStyle w:val="MQCodingContent"/>
      </w:pPr>
      <w:r>
        <w:t>"During the THAMAR ZARNI operation exercise, we work alongside other medical professionals like medics, nurses, and midwives, allowing students to practice these communication skills in real-life scenarios."</w:t>
      </w:r>
    </w:p>
    <w:p w14:paraId="5B65AE5B" w14:textId="77777777" w:rsidR="00EF232F" w:rsidRDefault="00000000">
      <w:pPr>
        <w:pStyle w:val="MQSource"/>
      </w:pPr>
      <w:r>
        <w:t xml:space="preserve">Code: </w:t>
      </w:r>
      <w:r>
        <w:rPr>
          <w:color w:val="3B82F6"/>
        </w:rPr>
        <w:t xml:space="preserve">● </w:t>
      </w:r>
      <w:r>
        <w:t>Curriculum Relevance   Weight score: 0</w:t>
      </w:r>
    </w:p>
    <w:p w14:paraId="66DEADE0" w14:textId="77777777" w:rsidR="00EF232F" w:rsidRDefault="00000000">
      <w:pPr>
        <w:pStyle w:val="MQSource"/>
      </w:pPr>
      <w:r>
        <w:t>Focus Group Discussion (Teachers), 87 - 87</w:t>
      </w:r>
    </w:p>
    <w:p w14:paraId="07C15BE5" w14:textId="77777777" w:rsidR="00EF232F" w:rsidRDefault="00000000">
      <w:pPr>
        <w:pStyle w:val="MQSource"/>
      </w:pPr>
      <w:r>
        <w:t>Created: 18/12/2024 13:24 by Dr. Zaw Phyo, Modified: 18/12/2024 13:24 by Dr. Zaw Phyo</w:t>
      </w:r>
    </w:p>
    <w:p w14:paraId="1FEF1ACA" w14:textId="77777777" w:rsidR="00EF232F" w:rsidRDefault="00000000">
      <w:pPr>
        <w:pStyle w:val="MQSource"/>
      </w:pPr>
      <w:r>
        <w:t>Area: 205   0.78%</w:t>
      </w:r>
    </w:p>
    <w:p w14:paraId="32E36C82" w14:textId="77777777" w:rsidR="00EF232F" w:rsidRDefault="00000000">
      <w:pPr>
        <w:pStyle w:val="MQNumber"/>
      </w:pPr>
      <w:r>
        <w:t>12.</w:t>
      </w:r>
    </w:p>
    <w:p w14:paraId="59C688BF" w14:textId="77777777" w:rsidR="00EF232F" w:rsidRDefault="00000000">
      <w:pPr>
        <w:pStyle w:val="MQCodingContent"/>
      </w:pPr>
      <w:r>
        <w:t>"As educators, we believe the military medicine module needs to be regularly updated to stay relevant to real-world military challenges."</w:t>
      </w:r>
    </w:p>
    <w:p w14:paraId="3078F934" w14:textId="77777777" w:rsidR="00EF232F" w:rsidRDefault="00000000">
      <w:pPr>
        <w:pStyle w:val="MQSource"/>
      </w:pPr>
      <w:r>
        <w:t xml:space="preserve">Code: </w:t>
      </w:r>
      <w:r>
        <w:rPr>
          <w:color w:val="3B82F6"/>
        </w:rPr>
        <w:t xml:space="preserve">● </w:t>
      </w:r>
      <w:r>
        <w:t>Curriculum Relevance   Weight score: 0</w:t>
      </w:r>
    </w:p>
    <w:p w14:paraId="2BFD165C" w14:textId="77777777" w:rsidR="00EF232F" w:rsidRDefault="00000000">
      <w:pPr>
        <w:pStyle w:val="MQSource"/>
      </w:pPr>
      <w:r>
        <w:t>Focus Group Discussion (Teachers), 114 - 114</w:t>
      </w:r>
    </w:p>
    <w:p w14:paraId="274F926D" w14:textId="77777777" w:rsidR="00EF232F" w:rsidRDefault="00000000">
      <w:pPr>
        <w:pStyle w:val="MQSource"/>
      </w:pPr>
      <w:r>
        <w:t>Created: 18/12/2024 13:31 by Dr. Zaw Phyo, Modified: 18/12/2024 13:31 by Dr. Zaw Phyo</w:t>
      </w:r>
    </w:p>
    <w:p w14:paraId="32B1329F" w14:textId="77777777" w:rsidR="00EF232F" w:rsidRDefault="00000000">
      <w:pPr>
        <w:pStyle w:val="MQSource"/>
      </w:pPr>
      <w:r>
        <w:t>Area: 135   0.52%</w:t>
      </w:r>
    </w:p>
    <w:p w14:paraId="52EFBB21" w14:textId="77777777" w:rsidR="00EF232F" w:rsidRDefault="00000000">
      <w:pPr>
        <w:pStyle w:val="MQNumber"/>
      </w:pPr>
      <w:r>
        <w:t>13.</w:t>
      </w:r>
    </w:p>
    <w:p w14:paraId="51EAB1C3" w14:textId="77777777" w:rsidR="00EF232F" w:rsidRDefault="00000000">
      <w:pPr>
        <w:pStyle w:val="MQCodingContent"/>
      </w:pPr>
      <w:r>
        <w:t>"We should focus on the core, practical skills that students will need in crisis situations, such as bleeding control, first aid, and chest tube insertion."</w:t>
      </w:r>
    </w:p>
    <w:p w14:paraId="33B25856" w14:textId="77777777" w:rsidR="00EF232F" w:rsidRDefault="00000000">
      <w:pPr>
        <w:pStyle w:val="MQSource"/>
      </w:pPr>
      <w:r>
        <w:t xml:space="preserve">Code: </w:t>
      </w:r>
      <w:r>
        <w:rPr>
          <w:color w:val="3B82F6"/>
        </w:rPr>
        <w:t xml:space="preserve">● </w:t>
      </w:r>
      <w:r>
        <w:t>Curriculum Relevance   Weight score: 0</w:t>
      </w:r>
    </w:p>
    <w:p w14:paraId="5BF3B48E" w14:textId="77777777" w:rsidR="00EF232F" w:rsidRDefault="00000000">
      <w:pPr>
        <w:pStyle w:val="MQSource"/>
      </w:pPr>
      <w:r>
        <w:t>Focus Group Discussion (Teachers), 116 - 116</w:t>
      </w:r>
    </w:p>
    <w:p w14:paraId="2F629935" w14:textId="77777777" w:rsidR="00EF232F" w:rsidRDefault="00000000">
      <w:pPr>
        <w:pStyle w:val="MQSource"/>
      </w:pPr>
      <w:r>
        <w:t>Created: 18/12/2024 13:32 by Dr. Zaw Phyo, Modified: 18/12/2024 13:32 by Dr. Zaw Phyo</w:t>
      </w:r>
    </w:p>
    <w:p w14:paraId="749C5620" w14:textId="77777777" w:rsidR="00EF232F" w:rsidRDefault="00000000">
      <w:pPr>
        <w:pStyle w:val="MQSource"/>
      </w:pPr>
      <w:r>
        <w:t>Area: 154   0.59%</w:t>
      </w:r>
    </w:p>
    <w:p w14:paraId="2CA0FB98" w14:textId="77777777" w:rsidR="00EF232F" w:rsidRDefault="00000000">
      <w:pPr>
        <w:pStyle w:val="MQNumber"/>
      </w:pPr>
      <w:r>
        <w:t>14.</w:t>
      </w:r>
    </w:p>
    <w:p w14:paraId="36E0B456" w14:textId="77777777" w:rsidR="00EF232F" w:rsidRDefault="00000000">
      <w:pPr>
        <w:pStyle w:val="MQCodingContent"/>
      </w:pPr>
      <w:r>
        <w:t>"It’s essential that we combine theoretical learning with practical application."</w:t>
      </w:r>
    </w:p>
    <w:p w14:paraId="657310F8" w14:textId="77777777" w:rsidR="00EF232F" w:rsidRDefault="00000000">
      <w:pPr>
        <w:pStyle w:val="MQSource"/>
      </w:pPr>
      <w:r>
        <w:t xml:space="preserve">Code: </w:t>
      </w:r>
      <w:r>
        <w:rPr>
          <w:color w:val="3B82F6"/>
        </w:rPr>
        <w:t xml:space="preserve">● </w:t>
      </w:r>
      <w:r>
        <w:t>Curriculum Relevance   Weight score: 0</w:t>
      </w:r>
    </w:p>
    <w:p w14:paraId="0A5EF01C" w14:textId="77777777" w:rsidR="00EF232F" w:rsidRDefault="00000000">
      <w:pPr>
        <w:pStyle w:val="MQSource"/>
      </w:pPr>
      <w:r>
        <w:t>Focus Group Discussion (Teachers), 122 - 122</w:t>
      </w:r>
    </w:p>
    <w:p w14:paraId="772E18DE" w14:textId="77777777" w:rsidR="00EF232F" w:rsidRDefault="00000000">
      <w:pPr>
        <w:pStyle w:val="MQSource"/>
      </w:pPr>
      <w:r>
        <w:t>Created: 18/12/2024 13:34 by Dr. Zaw Phyo, Modified: 18/12/2024 13:34 by Dr. Zaw Phyo</w:t>
      </w:r>
    </w:p>
    <w:p w14:paraId="3E7CED6A" w14:textId="77777777" w:rsidR="00EF232F" w:rsidRDefault="00000000">
      <w:pPr>
        <w:pStyle w:val="MQSource"/>
      </w:pPr>
      <w:r>
        <w:t>Area: 79   0.30%</w:t>
      </w:r>
    </w:p>
    <w:p w14:paraId="5D5AB567" w14:textId="77777777" w:rsidR="001B5D61" w:rsidRDefault="001B5D61" w:rsidP="001B5D61">
      <w:pPr>
        <w:pStyle w:val="MQSource"/>
        <w:ind w:left="0"/>
      </w:pPr>
    </w:p>
    <w:p w14:paraId="42920293" w14:textId="7BA5FF99" w:rsidR="001B5D61" w:rsidRDefault="001B5D61" w:rsidP="001B5D61">
      <w:pPr>
        <w:pStyle w:val="MQNumber"/>
      </w:pPr>
      <w:r>
        <w:lastRenderedPageBreak/>
        <w:t>1</w:t>
      </w:r>
      <w:r>
        <w:t>5</w:t>
      </w:r>
      <w:r>
        <w:t>.</w:t>
      </w:r>
    </w:p>
    <w:p w14:paraId="76799851" w14:textId="371B4F58" w:rsidR="001B5D61" w:rsidRDefault="001B5D61" w:rsidP="001B5D61">
      <w:pPr>
        <w:pStyle w:val="MQCodingContent"/>
      </w:pPr>
      <w:r>
        <w:t>"</w:t>
      </w:r>
      <w:r w:rsidRPr="001B5D61">
        <w:t xml:space="preserve"> </w:t>
      </w:r>
      <w:r w:rsidRPr="001B5D61">
        <w:t>Given the current situation in our country, military medicine is crucial for supporting both military personnel and civilians during times of crisis.</w:t>
      </w:r>
    </w:p>
    <w:p w14:paraId="31D5503D" w14:textId="77777777" w:rsidR="001B5D61" w:rsidRDefault="001B5D61" w:rsidP="001B5D61">
      <w:pPr>
        <w:pStyle w:val="MQSource"/>
      </w:pPr>
      <w:r>
        <w:t xml:space="preserve">Code: </w:t>
      </w:r>
      <w:r>
        <w:rPr>
          <w:color w:val="3B82F6"/>
        </w:rPr>
        <w:t xml:space="preserve">● </w:t>
      </w:r>
      <w:r>
        <w:t>Curriculum Relevance   Weight score: 0</w:t>
      </w:r>
    </w:p>
    <w:p w14:paraId="5F7414E4" w14:textId="77777777" w:rsidR="001B5D61" w:rsidRDefault="001B5D61" w:rsidP="001B5D61">
      <w:pPr>
        <w:pStyle w:val="MQSource"/>
      </w:pPr>
      <w:r>
        <w:t>Focus Group Discussion (Teachers), 122 - 122</w:t>
      </w:r>
    </w:p>
    <w:p w14:paraId="03525BC7" w14:textId="77777777" w:rsidR="001B5D61" w:rsidRDefault="001B5D61" w:rsidP="001B5D61">
      <w:pPr>
        <w:pStyle w:val="MQSource"/>
      </w:pPr>
      <w:r>
        <w:t>Created: 18/12/2024 13:34 by Dr. Zaw Phyo, Modified: 18/12/2024 13:34 by Dr. Zaw Phyo</w:t>
      </w:r>
    </w:p>
    <w:p w14:paraId="099798D2" w14:textId="77777777" w:rsidR="001B5D61" w:rsidRDefault="001B5D61" w:rsidP="001B5D61">
      <w:pPr>
        <w:pStyle w:val="MQSource"/>
      </w:pPr>
      <w:r>
        <w:t>Area: 79   0.30%</w:t>
      </w:r>
    </w:p>
    <w:p w14:paraId="27D8934C" w14:textId="77777777" w:rsidR="001B5D61" w:rsidRDefault="001B5D61" w:rsidP="001B5D61">
      <w:pPr>
        <w:pStyle w:val="MQSource"/>
        <w:ind w:left="0"/>
      </w:pPr>
    </w:p>
    <w:p w14:paraId="59ACE395" w14:textId="77777777" w:rsidR="00EF232F" w:rsidRDefault="00000000">
      <w:pPr>
        <w:pStyle w:val="MQHeader2"/>
      </w:pPr>
      <w:bookmarkStart w:id="6" w:name="M_Code_2"/>
      <w:bookmarkStart w:id="7" w:name="_Toc197597559"/>
      <w:r>
        <w:t>2.2. Lack of Continuity</w:t>
      </w:r>
      <w:bookmarkEnd w:id="6"/>
      <w:bookmarkEnd w:id="7"/>
    </w:p>
    <w:p w14:paraId="58A3B06E" w14:textId="77777777" w:rsidR="00EF232F" w:rsidRDefault="00000000">
      <w:pPr>
        <w:pStyle w:val="MQNumber"/>
      </w:pPr>
      <w:r>
        <w:t>1.</w:t>
      </w:r>
    </w:p>
    <w:p w14:paraId="1AB45BFB" w14:textId="77777777" w:rsidR="00EF232F" w:rsidRDefault="00000000">
      <w:pPr>
        <w:pStyle w:val="MQCodingContent"/>
      </w:pPr>
      <w:r>
        <w:t>"The military medicine module would be more effective if taught in the middle of the year, with continuous hands-on practice integrated throughout the program."</w:t>
      </w:r>
    </w:p>
    <w:p w14:paraId="143974DE" w14:textId="77777777" w:rsidR="00EF232F" w:rsidRDefault="00000000">
      <w:pPr>
        <w:pStyle w:val="MQSource"/>
      </w:pPr>
      <w:r>
        <w:t xml:space="preserve">Code: </w:t>
      </w:r>
      <w:r>
        <w:rPr>
          <w:color w:val="3B82F6"/>
        </w:rPr>
        <w:t xml:space="preserve">● </w:t>
      </w:r>
      <w:r>
        <w:t>Lack of Continuity   Weight score: 0</w:t>
      </w:r>
    </w:p>
    <w:p w14:paraId="7B452377" w14:textId="77777777" w:rsidR="00EF232F" w:rsidRDefault="00000000">
      <w:pPr>
        <w:pStyle w:val="MQSource"/>
      </w:pPr>
      <w:r>
        <w:t>Focus Group Discussion (Teachers), 116 - 116</w:t>
      </w:r>
    </w:p>
    <w:p w14:paraId="266E7CA0" w14:textId="77777777" w:rsidR="00EF232F" w:rsidRDefault="00000000">
      <w:pPr>
        <w:pStyle w:val="MQSource"/>
      </w:pPr>
      <w:r>
        <w:t>Created: 18/12/2024 13:32 by Dr. Zaw Phyo, Modified: 18/12/2024 13:32 by Dr. Zaw Phyo</w:t>
      </w:r>
    </w:p>
    <w:p w14:paraId="77AFCB48" w14:textId="77777777" w:rsidR="00EF232F" w:rsidRDefault="00000000">
      <w:pPr>
        <w:pStyle w:val="MQSource"/>
      </w:pPr>
      <w:r>
        <w:t>Area: 158   0.60%</w:t>
      </w:r>
    </w:p>
    <w:p w14:paraId="2E167C19" w14:textId="77777777" w:rsidR="00EF232F" w:rsidRDefault="00000000">
      <w:pPr>
        <w:pStyle w:val="MQNumber"/>
      </w:pPr>
      <w:r>
        <w:t>2.</w:t>
      </w:r>
    </w:p>
    <w:p w14:paraId="2FA39723" w14:textId="77777777" w:rsidR="00EF232F" w:rsidRDefault="00000000">
      <w:pPr>
        <w:pStyle w:val="MQCodingContent"/>
      </w:pPr>
      <w:r>
        <w:t>"Following each lecture with hands-on training will reinforce the concepts and ensure students are prepared for real-world situations."</w:t>
      </w:r>
    </w:p>
    <w:p w14:paraId="31E9DB34" w14:textId="77777777" w:rsidR="00EF232F" w:rsidRDefault="00000000">
      <w:pPr>
        <w:pStyle w:val="MQSource"/>
      </w:pPr>
      <w:r>
        <w:t xml:space="preserve">Code: </w:t>
      </w:r>
      <w:r>
        <w:rPr>
          <w:color w:val="3B82F6"/>
        </w:rPr>
        <w:t xml:space="preserve">● </w:t>
      </w:r>
      <w:r>
        <w:t>Lack of Continuity   Weight score: 0</w:t>
      </w:r>
    </w:p>
    <w:p w14:paraId="738B2A49" w14:textId="77777777" w:rsidR="00EF232F" w:rsidRDefault="00000000">
      <w:pPr>
        <w:pStyle w:val="MQSource"/>
      </w:pPr>
      <w:r>
        <w:t>Focus Group Discussion (Teachers), 122 - 122</w:t>
      </w:r>
    </w:p>
    <w:p w14:paraId="3CE22EE7" w14:textId="77777777" w:rsidR="00EF232F" w:rsidRDefault="00000000">
      <w:pPr>
        <w:pStyle w:val="MQSource"/>
      </w:pPr>
      <w:r>
        <w:t>Created: 18/12/2024 13:34 by Dr. Zaw Phyo, Modified: 18/12/2024 13:34 by Dr. Zaw Phyo</w:t>
      </w:r>
    </w:p>
    <w:p w14:paraId="4C2E1B79" w14:textId="77777777" w:rsidR="00EF232F" w:rsidRDefault="00000000">
      <w:pPr>
        <w:pStyle w:val="MQSource"/>
      </w:pPr>
      <w:r>
        <w:t>Area: 133   0.51%</w:t>
      </w:r>
    </w:p>
    <w:p w14:paraId="1FE0DCB5" w14:textId="77777777" w:rsidR="00EF232F" w:rsidRDefault="00000000">
      <w:pPr>
        <w:pStyle w:val="MQNumber"/>
      </w:pPr>
      <w:r>
        <w:t>3.</w:t>
      </w:r>
    </w:p>
    <w:p w14:paraId="107FC6E0" w14:textId="77777777" w:rsidR="00EF232F" w:rsidRDefault="00000000">
      <w:pPr>
        <w:pStyle w:val="MQCodingContent"/>
      </w:pPr>
      <w:r>
        <w:t>"It’s important that this module be assessed separately to reflect its significance."</w:t>
      </w:r>
    </w:p>
    <w:p w14:paraId="10FD3EEB" w14:textId="77777777" w:rsidR="00EF232F" w:rsidRDefault="00000000">
      <w:pPr>
        <w:pStyle w:val="MQSource"/>
      </w:pPr>
      <w:r>
        <w:t xml:space="preserve">Code: </w:t>
      </w:r>
      <w:r>
        <w:rPr>
          <w:color w:val="3B82F6"/>
        </w:rPr>
        <w:t xml:space="preserve">● </w:t>
      </w:r>
      <w:r>
        <w:t>Lack of Continuity   Weight score: 0</w:t>
      </w:r>
    </w:p>
    <w:p w14:paraId="5E63720B" w14:textId="77777777" w:rsidR="00EF232F" w:rsidRDefault="00000000">
      <w:pPr>
        <w:pStyle w:val="MQSource"/>
      </w:pPr>
      <w:r>
        <w:t>Focus Group Discussion (Teachers), 124 - 124</w:t>
      </w:r>
    </w:p>
    <w:p w14:paraId="281B0470" w14:textId="77777777" w:rsidR="00EF232F" w:rsidRDefault="00000000">
      <w:pPr>
        <w:pStyle w:val="MQSource"/>
      </w:pPr>
      <w:r>
        <w:t>Created: 18/12/2024 13:36 by Dr. Zaw Phyo, Modified: 18/12/2024 13:36 by Dr. Zaw Phyo</w:t>
      </w:r>
    </w:p>
    <w:p w14:paraId="2F85FA81" w14:textId="77777777" w:rsidR="00EF232F" w:rsidRDefault="00000000">
      <w:pPr>
        <w:pStyle w:val="MQSource"/>
      </w:pPr>
      <w:r>
        <w:t>Area: 83   0.32%</w:t>
      </w:r>
    </w:p>
    <w:p w14:paraId="41E7FB15" w14:textId="77777777" w:rsidR="00EF232F" w:rsidRDefault="00000000">
      <w:pPr>
        <w:pStyle w:val="MQHeader2"/>
      </w:pPr>
      <w:bookmarkStart w:id="8" w:name="M_Code_14"/>
      <w:bookmarkStart w:id="9" w:name="_Toc197597560"/>
      <w:r>
        <w:t>2.3. Focus on Practical Skills</w:t>
      </w:r>
      <w:bookmarkEnd w:id="8"/>
      <w:bookmarkEnd w:id="9"/>
    </w:p>
    <w:p w14:paraId="7B9834C2" w14:textId="77777777" w:rsidR="00EF232F" w:rsidRDefault="00000000">
      <w:pPr>
        <w:pStyle w:val="MQNumber"/>
      </w:pPr>
      <w:r>
        <w:t>1.</w:t>
      </w:r>
    </w:p>
    <w:p w14:paraId="192CF868" w14:textId="77777777" w:rsidR="00EF232F" w:rsidRDefault="00000000">
      <w:pPr>
        <w:pStyle w:val="MQCodingContent"/>
      </w:pPr>
      <w:r>
        <w:t>"Most of the topics in military medicine are taught through lectures from Year 1 to Year 5, with each session lasting one to three weeks per year. The THAMAR ZARNI operation is conducted during the internship, lasting 7 days at a military camp."</w:t>
      </w:r>
    </w:p>
    <w:p w14:paraId="6D42600E" w14:textId="77777777" w:rsidR="00EF232F" w:rsidRDefault="00000000">
      <w:pPr>
        <w:pStyle w:val="MQSource"/>
      </w:pPr>
      <w:r>
        <w:t xml:space="preserve">Code: </w:t>
      </w:r>
      <w:r>
        <w:rPr>
          <w:color w:val="3B82F6"/>
        </w:rPr>
        <w:t xml:space="preserve">● </w:t>
      </w:r>
      <w:r>
        <w:t>Focus on Practical Skills   Weight score: 0</w:t>
      </w:r>
    </w:p>
    <w:p w14:paraId="266BF4B8" w14:textId="77777777" w:rsidR="00EF232F" w:rsidRDefault="00000000">
      <w:pPr>
        <w:pStyle w:val="MQSource"/>
      </w:pPr>
      <w:r>
        <w:t>Focus Group Discussion (Teachers), 25 - 25</w:t>
      </w:r>
    </w:p>
    <w:p w14:paraId="16980599" w14:textId="77777777" w:rsidR="00EF232F" w:rsidRDefault="00000000">
      <w:pPr>
        <w:pStyle w:val="MQSource"/>
      </w:pPr>
      <w:r>
        <w:t>Created: 18/12/2024 12:44 by Dr. Zaw Phyo, Modified: 18/12/2024 12:44 by Dr. Zaw Phyo</w:t>
      </w:r>
    </w:p>
    <w:p w14:paraId="611B6E62" w14:textId="77777777" w:rsidR="00EF232F" w:rsidRDefault="00000000">
      <w:pPr>
        <w:pStyle w:val="MQSource"/>
      </w:pPr>
      <w:r>
        <w:t>Area: 243   0.93%</w:t>
      </w:r>
    </w:p>
    <w:p w14:paraId="7466A175" w14:textId="77777777" w:rsidR="00EF232F" w:rsidRDefault="00000000">
      <w:pPr>
        <w:pStyle w:val="MQNumber"/>
      </w:pPr>
      <w:r>
        <w:t>2.</w:t>
      </w:r>
    </w:p>
    <w:p w14:paraId="204CE903" w14:textId="77777777" w:rsidR="00EF232F" w:rsidRDefault="00000000">
      <w:pPr>
        <w:pStyle w:val="MQCodingContent"/>
      </w:pPr>
      <w:r>
        <w:t>"For example, topics like first aid, bandaging, and other hands-on skills should be practiced thoroughly. This approach would help motivate students to engage more with the subject, as they would see its direct relevance to their final grades and practical skills."</w:t>
      </w:r>
    </w:p>
    <w:p w14:paraId="4193D3F5" w14:textId="77777777" w:rsidR="00EF232F" w:rsidRDefault="00000000">
      <w:pPr>
        <w:pStyle w:val="MQSource"/>
      </w:pPr>
      <w:r>
        <w:t xml:space="preserve">Code: </w:t>
      </w:r>
      <w:r>
        <w:rPr>
          <w:color w:val="3B82F6"/>
        </w:rPr>
        <w:t xml:space="preserve">● </w:t>
      </w:r>
      <w:r>
        <w:t>Focus on Practical Skills   Weight score: 0</w:t>
      </w:r>
    </w:p>
    <w:p w14:paraId="5F373CDD" w14:textId="77777777" w:rsidR="00EF232F" w:rsidRDefault="00000000">
      <w:pPr>
        <w:pStyle w:val="MQSource"/>
      </w:pPr>
      <w:r>
        <w:t>Focus Group Discussion (Teachers), 33 - 33</w:t>
      </w:r>
    </w:p>
    <w:p w14:paraId="6526C279" w14:textId="77777777" w:rsidR="00EF232F" w:rsidRDefault="00000000">
      <w:pPr>
        <w:pStyle w:val="MQSource"/>
      </w:pPr>
      <w:r>
        <w:t>Created: 18/12/2024 12:49 by Dr. Zaw Phyo, Modified: 18/12/2024 12:49 by Dr. Zaw Phyo</w:t>
      </w:r>
    </w:p>
    <w:p w14:paraId="1AFF9425" w14:textId="77777777" w:rsidR="00EF232F" w:rsidRDefault="00000000">
      <w:pPr>
        <w:pStyle w:val="MQSource"/>
      </w:pPr>
      <w:r>
        <w:t>Area: 263   1.00%</w:t>
      </w:r>
    </w:p>
    <w:p w14:paraId="59E31067" w14:textId="77777777" w:rsidR="00EF232F" w:rsidRDefault="00000000">
      <w:pPr>
        <w:pStyle w:val="MQNumber"/>
      </w:pPr>
      <w:r>
        <w:t>3.</w:t>
      </w:r>
    </w:p>
    <w:p w14:paraId="76F92BC3" w14:textId="77777777" w:rsidR="00EF232F" w:rsidRDefault="00000000">
      <w:pPr>
        <w:pStyle w:val="MQCodingContent"/>
      </w:pPr>
      <w:r>
        <w:t>"By integrating more case studies, simulations, and guest lectures from experienced military professionals, we can make the curriculum more engaging and practical."</w:t>
      </w:r>
    </w:p>
    <w:p w14:paraId="5010CAB4" w14:textId="77777777" w:rsidR="00EF232F" w:rsidRDefault="00000000">
      <w:pPr>
        <w:pStyle w:val="MQSource"/>
      </w:pPr>
      <w:r>
        <w:lastRenderedPageBreak/>
        <w:t xml:space="preserve">Code: </w:t>
      </w:r>
      <w:r>
        <w:rPr>
          <w:color w:val="3B82F6"/>
        </w:rPr>
        <w:t xml:space="preserve">● </w:t>
      </w:r>
      <w:r>
        <w:t>Focus on Practical Skills   Weight score: 0</w:t>
      </w:r>
    </w:p>
    <w:p w14:paraId="2F3D46C4" w14:textId="77777777" w:rsidR="00EF232F" w:rsidRDefault="00000000">
      <w:pPr>
        <w:pStyle w:val="MQSource"/>
      </w:pPr>
      <w:r>
        <w:t>Focus Group Discussion (Teachers), 114 - 114</w:t>
      </w:r>
    </w:p>
    <w:p w14:paraId="5CD08BD7" w14:textId="77777777" w:rsidR="00EF232F" w:rsidRDefault="00000000">
      <w:pPr>
        <w:pStyle w:val="MQSource"/>
      </w:pPr>
      <w:r>
        <w:t>Created: 18/12/2024 13:32 by Dr. Zaw Phyo, Modified: 18/12/2024 13:32 by Dr. Zaw Phyo</w:t>
      </w:r>
    </w:p>
    <w:p w14:paraId="4791B19D" w14:textId="77777777" w:rsidR="00EF232F" w:rsidRDefault="00000000">
      <w:pPr>
        <w:pStyle w:val="MQSource"/>
      </w:pPr>
      <w:r>
        <w:t>Area: 162   0.62%</w:t>
      </w:r>
    </w:p>
    <w:p w14:paraId="3B57AD33" w14:textId="77777777" w:rsidR="00EF232F" w:rsidRDefault="00000000">
      <w:pPr>
        <w:pStyle w:val="MQNumber"/>
      </w:pPr>
      <w:r>
        <w:t>4.</w:t>
      </w:r>
    </w:p>
    <w:p w14:paraId="2D9C5D36" w14:textId="77777777" w:rsidR="00EF232F" w:rsidRDefault="00000000">
      <w:pPr>
        <w:pStyle w:val="MQCodingContent"/>
      </w:pPr>
      <w:r>
        <w:t>"While the topics covered in the module are crucial, there is a strong need for more practical learning opportunities."</w:t>
      </w:r>
    </w:p>
    <w:p w14:paraId="62B0B8BB" w14:textId="77777777" w:rsidR="00EF232F" w:rsidRDefault="00000000">
      <w:pPr>
        <w:pStyle w:val="MQSource"/>
      </w:pPr>
      <w:r>
        <w:t xml:space="preserve">Code: </w:t>
      </w:r>
      <w:r>
        <w:rPr>
          <w:color w:val="3B82F6"/>
        </w:rPr>
        <w:t xml:space="preserve">● </w:t>
      </w:r>
      <w:r>
        <w:t>Focus on Practical Skills   Weight score: 0</w:t>
      </w:r>
    </w:p>
    <w:p w14:paraId="30ABCF27" w14:textId="77777777" w:rsidR="00EF232F" w:rsidRDefault="00000000">
      <w:pPr>
        <w:pStyle w:val="MQSource"/>
      </w:pPr>
      <w:r>
        <w:t>Focus Group Discussion (Teachers), 118 - 118</w:t>
      </w:r>
    </w:p>
    <w:p w14:paraId="4A36D040" w14:textId="77777777" w:rsidR="00EF232F" w:rsidRDefault="00000000">
      <w:pPr>
        <w:pStyle w:val="MQSource"/>
      </w:pPr>
      <w:r>
        <w:t>Created: 18/12/2024 13:33 by Dr. Zaw Phyo, Modified: 18/12/2024 13:33 by Dr. Zaw Phyo</w:t>
      </w:r>
    </w:p>
    <w:p w14:paraId="33E01339" w14:textId="77777777" w:rsidR="00EF232F" w:rsidRDefault="00000000">
      <w:pPr>
        <w:pStyle w:val="MQSource"/>
      </w:pPr>
      <w:r>
        <w:t>Area: 117   0.45%</w:t>
      </w:r>
      <w:r>
        <w:br w:type="page"/>
      </w:r>
    </w:p>
    <w:p w14:paraId="364E41BB" w14:textId="77777777" w:rsidR="00EF232F" w:rsidRDefault="00000000">
      <w:pPr>
        <w:pStyle w:val="MQHeader1"/>
      </w:pPr>
      <w:bookmarkStart w:id="10" w:name="M_Code_3"/>
      <w:bookmarkStart w:id="11" w:name="_Toc197597561"/>
      <w:r>
        <w:lastRenderedPageBreak/>
        <w:t>3.  Importance of Military Medicine Education</w:t>
      </w:r>
      <w:bookmarkEnd w:id="10"/>
      <w:bookmarkEnd w:id="11"/>
    </w:p>
    <w:p w14:paraId="733C7C78" w14:textId="77777777" w:rsidR="00EF232F" w:rsidRDefault="00000000">
      <w:pPr>
        <w:pStyle w:val="MQNumber"/>
      </w:pPr>
      <w:r>
        <w:t>1.</w:t>
      </w:r>
    </w:p>
    <w:p w14:paraId="72800A1E" w14:textId="77777777" w:rsidR="00EF232F" w:rsidRDefault="00000000">
      <w:pPr>
        <w:pStyle w:val="MQCodingContent"/>
      </w:pPr>
      <w:r>
        <w:t>"Military medicine is a critical area of knowledge for us, but even though we graduated from this academy, we did not receive a systematic or comprehensive education in it during our studies."</w:t>
      </w:r>
    </w:p>
    <w:p w14:paraId="35110AEC" w14:textId="77777777" w:rsidR="00EF232F" w:rsidRDefault="00000000">
      <w:pPr>
        <w:pStyle w:val="MQSource"/>
      </w:pPr>
      <w:r>
        <w:t xml:space="preserve">Code: </w:t>
      </w:r>
      <w:r>
        <w:rPr>
          <w:color w:val="3B82F6"/>
        </w:rPr>
        <w:t xml:space="preserve">● </w:t>
      </w:r>
      <w:r>
        <w:t xml:space="preserve"> Importance of Military Medicine Education   Weight score: 0</w:t>
      </w:r>
    </w:p>
    <w:p w14:paraId="69DCDA78" w14:textId="77777777" w:rsidR="00EF232F" w:rsidRDefault="00000000">
      <w:pPr>
        <w:pStyle w:val="MQSource"/>
      </w:pPr>
      <w:r>
        <w:t>Focus Group Discussion (Teachers), 13 - 13</w:t>
      </w:r>
    </w:p>
    <w:p w14:paraId="58B62C85" w14:textId="77777777" w:rsidR="00EF232F" w:rsidRDefault="00000000">
      <w:pPr>
        <w:pStyle w:val="MQSource"/>
      </w:pPr>
      <w:r>
        <w:t>Created: 18/12/2024 12:35 by Dr. Zaw Phyo, Modified: 18/12/2024 12:35 by Dr. Zaw Phyo</w:t>
      </w:r>
    </w:p>
    <w:p w14:paraId="5FD6DEFA" w14:textId="77777777" w:rsidR="00EF232F" w:rsidRDefault="00000000">
      <w:pPr>
        <w:pStyle w:val="MQSource"/>
      </w:pPr>
      <w:r>
        <w:t>Area: 190   0.73%</w:t>
      </w:r>
    </w:p>
    <w:p w14:paraId="513515E7" w14:textId="77777777" w:rsidR="00EF232F" w:rsidRDefault="00000000">
      <w:pPr>
        <w:pStyle w:val="MQHeader2"/>
      </w:pPr>
      <w:bookmarkStart w:id="12" w:name="M_Code_4"/>
      <w:bookmarkStart w:id="13" w:name="_Toc197597562"/>
      <w:r>
        <w:t>3.1. Relevance to Both Military and Civilian Roles</w:t>
      </w:r>
      <w:bookmarkEnd w:id="12"/>
      <w:bookmarkEnd w:id="13"/>
    </w:p>
    <w:p w14:paraId="7C962D22" w14:textId="77777777" w:rsidR="00EF232F" w:rsidRDefault="00000000">
      <w:pPr>
        <w:pStyle w:val="MQNumber"/>
      </w:pPr>
      <w:r>
        <w:t>1.</w:t>
      </w:r>
    </w:p>
    <w:p w14:paraId="284E78F9" w14:textId="77777777" w:rsidR="00EF232F" w:rsidRDefault="00000000">
      <w:pPr>
        <w:pStyle w:val="MQCodingContent"/>
      </w:pPr>
      <w:r>
        <w:t>"As both soldiers and doctors, military medicine is crucial for us—not only for our work in the military but also for responding to national disasters or emergencies."</w:t>
      </w:r>
    </w:p>
    <w:p w14:paraId="6583B99A" w14:textId="77777777" w:rsidR="00EF232F" w:rsidRDefault="00000000">
      <w:pPr>
        <w:pStyle w:val="MQSource"/>
      </w:pPr>
      <w:r>
        <w:t xml:space="preserve">Code: </w:t>
      </w:r>
      <w:r>
        <w:rPr>
          <w:color w:val="3B82F6"/>
        </w:rPr>
        <w:t xml:space="preserve">● </w:t>
      </w:r>
      <w:r>
        <w:t>Relevance to Both Military and Civilian Roles   Weight score: 0</w:t>
      </w:r>
    </w:p>
    <w:p w14:paraId="09743E49" w14:textId="77777777" w:rsidR="00EF232F" w:rsidRDefault="00000000">
      <w:pPr>
        <w:pStyle w:val="MQSource"/>
      </w:pPr>
      <w:r>
        <w:t>Focus Group Discussion (Teachers), 16 - 16</w:t>
      </w:r>
    </w:p>
    <w:p w14:paraId="4B863B3A" w14:textId="77777777" w:rsidR="00EF232F" w:rsidRDefault="00000000">
      <w:pPr>
        <w:pStyle w:val="MQSource"/>
      </w:pPr>
      <w:r>
        <w:t>Created: 18/12/2024 12:35 by Dr. Zaw Phyo, Modified: 18/12/2024 12:35 by Dr. Zaw Phyo</w:t>
      </w:r>
    </w:p>
    <w:p w14:paraId="779B0F8F" w14:textId="77777777" w:rsidR="00EF232F" w:rsidRDefault="00000000">
      <w:pPr>
        <w:pStyle w:val="MQSource"/>
      </w:pPr>
      <w:r>
        <w:t>Area: 165   0.63%</w:t>
      </w:r>
    </w:p>
    <w:p w14:paraId="12B0EBF2" w14:textId="77777777" w:rsidR="00EF232F" w:rsidRDefault="00000000">
      <w:pPr>
        <w:pStyle w:val="MQNumber"/>
      </w:pPr>
      <w:r>
        <w:t>2.</w:t>
      </w:r>
    </w:p>
    <w:p w14:paraId="2858544B" w14:textId="77777777" w:rsidR="00EF232F" w:rsidRDefault="00000000">
      <w:pPr>
        <w:pStyle w:val="MQCodingContent"/>
      </w:pPr>
      <w:r>
        <w:t>"I believe the military medicine program could be further developed to ensure we are better prepared for the wide range of situations we might face, both in military service and in responding to natural disasters"</w:t>
      </w:r>
    </w:p>
    <w:p w14:paraId="5FA68F9F" w14:textId="77777777" w:rsidR="00EF232F" w:rsidRDefault="00000000">
      <w:pPr>
        <w:pStyle w:val="MQSource"/>
      </w:pPr>
      <w:r>
        <w:t xml:space="preserve">Code: </w:t>
      </w:r>
      <w:r>
        <w:rPr>
          <w:color w:val="3B82F6"/>
        </w:rPr>
        <w:t xml:space="preserve">● </w:t>
      </w:r>
      <w:r>
        <w:t>Relevance to Both Military and Civilian Roles   Weight score: 0</w:t>
      </w:r>
    </w:p>
    <w:p w14:paraId="13E0A074" w14:textId="77777777" w:rsidR="00EF232F" w:rsidRDefault="00000000">
      <w:pPr>
        <w:pStyle w:val="MQSource"/>
      </w:pPr>
      <w:r>
        <w:t>Focus Group Discussion (Teachers), 17 - 17</w:t>
      </w:r>
    </w:p>
    <w:p w14:paraId="2B7845E1" w14:textId="77777777" w:rsidR="00EF232F" w:rsidRDefault="00000000">
      <w:pPr>
        <w:pStyle w:val="MQSource"/>
      </w:pPr>
      <w:r>
        <w:t>Created: 18/12/2024 12:37 by Dr. Zaw Phyo, Modified: 18/12/2024 12:37 by Dr. Zaw Phyo</w:t>
      </w:r>
    </w:p>
    <w:p w14:paraId="401D8402" w14:textId="77777777" w:rsidR="00EF232F" w:rsidRDefault="00000000">
      <w:pPr>
        <w:pStyle w:val="MQSource"/>
      </w:pPr>
      <w:r>
        <w:t>Area: 211   0.81%</w:t>
      </w:r>
    </w:p>
    <w:p w14:paraId="475E0E34" w14:textId="77777777" w:rsidR="00EF232F" w:rsidRDefault="00000000">
      <w:pPr>
        <w:pStyle w:val="MQNumber"/>
      </w:pPr>
      <w:r>
        <w:t>3.</w:t>
      </w:r>
    </w:p>
    <w:p w14:paraId="7E53B3AF" w14:textId="77777777" w:rsidR="00EF232F" w:rsidRDefault="00000000">
      <w:pPr>
        <w:pStyle w:val="MQCodingContent"/>
      </w:pPr>
      <w:r>
        <w:t>"Military medicine is important not only for military doctors but also for civilian doctors, especially considering the current situation in Myanmar."</w:t>
      </w:r>
    </w:p>
    <w:p w14:paraId="6C2135C2" w14:textId="77777777" w:rsidR="00EF232F" w:rsidRDefault="00000000">
      <w:pPr>
        <w:pStyle w:val="MQSource"/>
      </w:pPr>
      <w:r>
        <w:t xml:space="preserve">Code: </w:t>
      </w:r>
      <w:r>
        <w:rPr>
          <w:color w:val="3B82F6"/>
        </w:rPr>
        <w:t xml:space="preserve">● </w:t>
      </w:r>
      <w:r>
        <w:t>Relevance to Both Military and Civilian Roles   Weight score: 0</w:t>
      </w:r>
    </w:p>
    <w:p w14:paraId="511856FA" w14:textId="77777777" w:rsidR="00EF232F" w:rsidRDefault="00000000">
      <w:pPr>
        <w:pStyle w:val="MQSource"/>
      </w:pPr>
      <w:r>
        <w:t>Focus Group Discussion (Teachers), 19 - 19</w:t>
      </w:r>
    </w:p>
    <w:p w14:paraId="2DCD8645" w14:textId="77777777" w:rsidR="00EF232F" w:rsidRDefault="00000000">
      <w:pPr>
        <w:pStyle w:val="MQSource"/>
      </w:pPr>
      <w:r>
        <w:t>Created: 18/12/2024 12:37 by Dr. Zaw Phyo, Modified: 18/12/2024 12:37 by Dr. Zaw Phyo</w:t>
      </w:r>
    </w:p>
    <w:p w14:paraId="40A4C98D" w14:textId="77777777" w:rsidR="00EF232F" w:rsidRDefault="00000000">
      <w:pPr>
        <w:pStyle w:val="MQSource"/>
      </w:pPr>
      <w:r>
        <w:t>Area: 148   0.57%</w:t>
      </w:r>
    </w:p>
    <w:p w14:paraId="0CD500D0" w14:textId="77777777" w:rsidR="00EF232F" w:rsidRDefault="00000000">
      <w:pPr>
        <w:pStyle w:val="MQNumber"/>
      </w:pPr>
      <w:r>
        <w:t>4.</w:t>
      </w:r>
    </w:p>
    <w:p w14:paraId="628CF630" w14:textId="77777777" w:rsidR="00EF232F" w:rsidRDefault="00000000">
      <w:pPr>
        <w:pStyle w:val="MQCodingContent"/>
      </w:pPr>
      <w:r>
        <w:t>"The subjects covered in military medicine are vital for all medical students, regardless of whether they plan to work in military or civilian settings."</w:t>
      </w:r>
    </w:p>
    <w:p w14:paraId="54CD8C58" w14:textId="77777777" w:rsidR="00EF232F" w:rsidRDefault="00000000">
      <w:pPr>
        <w:pStyle w:val="MQSource"/>
      </w:pPr>
      <w:r>
        <w:t xml:space="preserve">Code: </w:t>
      </w:r>
      <w:r>
        <w:rPr>
          <w:color w:val="3B82F6"/>
        </w:rPr>
        <w:t xml:space="preserve">● </w:t>
      </w:r>
      <w:r>
        <w:t>Relevance to Both Military and Civilian Roles   Weight score: 0</w:t>
      </w:r>
    </w:p>
    <w:p w14:paraId="6C8DDDF0" w14:textId="77777777" w:rsidR="00EF232F" w:rsidRDefault="00000000">
      <w:pPr>
        <w:pStyle w:val="MQSource"/>
      </w:pPr>
      <w:r>
        <w:t>Focus Group Discussion (Teachers), 19 - 19</w:t>
      </w:r>
    </w:p>
    <w:p w14:paraId="19883574" w14:textId="77777777" w:rsidR="00EF232F" w:rsidRDefault="00000000">
      <w:pPr>
        <w:pStyle w:val="MQSource"/>
      </w:pPr>
      <w:r>
        <w:t>Created: 18/12/2024 12:38 by Dr. Zaw Phyo, Modified: 18/12/2024 12:38 by Dr. Zaw Phyo</w:t>
      </w:r>
    </w:p>
    <w:p w14:paraId="603C1059" w14:textId="77777777" w:rsidR="005802E2" w:rsidRDefault="00000000">
      <w:pPr>
        <w:pStyle w:val="MQSource"/>
      </w:pPr>
      <w:r>
        <w:t>Area: 151   0.58%</w:t>
      </w:r>
    </w:p>
    <w:p w14:paraId="1CE4B07B" w14:textId="77777777" w:rsidR="005802E2" w:rsidRDefault="005802E2" w:rsidP="005802E2">
      <w:pPr>
        <w:pStyle w:val="MQSource"/>
        <w:ind w:left="0"/>
      </w:pPr>
    </w:p>
    <w:p w14:paraId="0C531B4E" w14:textId="1DA225AF" w:rsidR="005802E2" w:rsidRDefault="005802E2" w:rsidP="005802E2">
      <w:pPr>
        <w:pStyle w:val="MQNumber"/>
      </w:pPr>
      <w:r>
        <w:t>5</w:t>
      </w:r>
      <w:r>
        <w:t>.</w:t>
      </w:r>
    </w:p>
    <w:p w14:paraId="6B4B30C9" w14:textId="0EF23510" w:rsidR="005802E2" w:rsidRDefault="005802E2" w:rsidP="005802E2">
      <w:pPr>
        <w:pStyle w:val="MQCodingContent"/>
      </w:pPr>
      <w:r>
        <w:t>"</w:t>
      </w:r>
      <w:r w:rsidRPr="005802E2">
        <w:t xml:space="preserve"> </w:t>
      </w:r>
      <w:r w:rsidRPr="005802E2">
        <w:t>In recent years, our country has faced numerous crises, including the COVID-19 pandemic, natural disasters, and ongoing conflicts. Military doctors have played a crucial role in responding to these challenges, providing essential healthcare not only to military personnel but also to civilians in need.</w:t>
      </w:r>
      <w:r>
        <w:t>"</w:t>
      </w:r>
    </w:p>
    <w:p w14:paraId="3E9B8ABA" w14:textId="77777777" w:rsidR="005802E2" w:rsidRDefault="005802E2" w:rsidP="005802E2">
      <w:pPr>
        <w:pStyle w:val="MQSource"/>
      </w:pPr>
      <w:r>
        <w:t xml:space="preserve">Code: </w:t>
      </w:r>
      <w:r>
        <w:rPr>
          <w:color w:val="3B82F6"/>
        </w:rPr>
        <w:t xml:space="preserve">● </w:t>
      </w:r>
      <w:r>
        <w:t>Relevance to Both Military and Civilian Roles   Weight score: 0</w:t>
      </w:r>
    </w:p>
    <w:p w14:paraId="7025D736" w14:textId="77777777" w:rsidR="005802E2" w:rsidRDefault="005802E2" w:rsidP="005802E2">
      <w:pPr>
        <w:pStyle w:val="MQSource"/>
      </w:pPr>
      <w:r>
        <w:t>Focus Group Discussion (Teachers), 19 - 19</w:t>
      </w:r>
    </w:p>
    <w:p w14:paraId="76BE240E" w14:textId="77777777" w:rsidR="005802E2" w:rsidRDefault="005802E2" w:rsidP="005802E2">
      <w:pPr>
        <w:pStyle w:val="MQSource"/>
      </w:pPr>
      <w:r>
        <w:t>Created: 18/12/2024 12:38 by Dr. Zaw Phyo, Modified: 18/12/2024 12:38 by Dr. Zaw Phyo</w:t>
      </w:r>
    </w:p>
    <w:p w14:paraId="197760F6" w14:textId="777A2D96" w:rsidR="00EF232F" w:rsidRDefault="005802E2" w:rsidP="005802E2">
      <w:pPr>
        <w:pStyle w:val="MQSource"/>
        <w:ind w:left="708" w:firstLine="708"/>
      </w:pPr>
      <w:r>
        <w:t>Area: 151   0.58%</w:t>
      </w:r>
      <w:r w:rsidR="00000000">
        <w:br w:type="page"/>
      </w:r>
    </w:p>
    <w:p w14:paraId="13CF6B3A" w14:textId="77777777" w:rsidR="00EF232F" w:rsidRDefault="00000000">
      <w:pPr>
        <w:pStyle w:val="MQHeader1"/>
      </w:pPr>
      <w:bookmarkStart w:id="14" w:name="M_Code_5"/>
      <w:bookmarkStart w:id="15" w:name="_Toc197597563"/>
      <w:r>
        <w:lastRenderedPageBreak/>
        <w:t>4. Gaps in Curriculum Integration</w:t>
      </w:r>
      <w:bookmarkEnd w:id="14"/>
      <w:bookmarkEnd w:id="15"/>
    </w:p>
    <w:p w14:paraId="175149D8" w14:textId="77777777" w:rsidR="00EF232F" w:rsidRDefault="00000000">
      <w:pPr>
        <w:pStyle w:val="MQHeader2"/>
      </w:pPr>
      <w:bookmarkStart w:id="16" w:name="M_Code_7"/>
      <w:bookmarkStart w:id="17" w:name="_Toc197597564"/>
      <w:r>
        <w:t>4.1. Limited Self-Learning Opportunities</w:t>
      </w:r>
      <w:bookmarkEnd w:id="16"/>
      <w:bookmarkEnd w:id="17"/>
    </w:p>
    <w:p w14:paraId="248A98AB" w14:textId="77777777" w:rsidR="00EF232F" w:rsidRDefault="00000000">
      <w:pPr>
        <w:pStyle w:val="MQNumber"/>
      </w:pPr>
      <w:r>
        <w:t>1.</w:t>
      </w:r>
    </w:p>
    <w:p w14:paraId="740FB09C" w14:textId="77777777" w:rsidR="00EF232F" w:rsidRDefault="00000000">
      <w:pPr>
        <w:pStyle w:val="MQCodingContent"/>
      </w:pPr>
      <w:r>
        <w:t>"With only one or two weeks dedicated to the military medicine module each year, students are not given sufficient time to master the skills they need."</w:t>
      </w:r>
    </w:p>
    <w:p w14:paraId="18F73E5F" w14:textId="77777777" w:rsidR="00EF232F" w:rsidRDefault="00000000">
      <w:pPr>
        <w:pStyle w:val="MQSource"/>
      </w:pPr>
      <w:r>
        <w:t xml:space="preserve">Code: </w:t>
      </w:r>
      <w:r>
        <w:rPr>
          <w:color w:val="3B82F6"/>
        </w:rPr>
        <w:t xml:space="preserve">● </w:t>
      </w:r>
      <w:r>
        <w:t>Limited Self-Learning Opportunities   Weight score: 0</w:t>
      </w:r>
    </w:p>
    <w:p w14:paraId="602072FD" w14:textId="77777777" w:rsidR="00EF232F" w:rsidRDefault="00000000">
      <w:pPr>
        <w:pStyle w:val="MQSource"/>
      </w:pPr>
      <w:r>
        <w:t>Focus Group Discussion (Teachers), 65 - 65</w:t>
      </w:r>
    </w:p>
    <w:p w14:paraId="57E841C1" w14:textId="77777777" w:rsidR="00EF232F" w:rsidRDefault="00000000">
      <w:pPr>
        <w:pStyle w:val="MQSource"/>
      </w:pPr>
      <w:r>
        <w:t>Created: 18/12/2024 13:15 by Dr. Zaw Phyo, Modified: 18/12/2024 13:15 by Dr. Zaw Phyo</w:t>
      </w:r>
    </w:p>
    <w:p w14:paraId="042F6DE5" w14:textId="77777777" w:rsidR="00EF232F" w:rsidRDefault="00000000">
      <w:pPr>
        <w:pStyle w:val="MQSource"/>
      </w:pPr>
      <w:r>
        <w:t>Area: 150   0.57%</w:t>
      </w:r>
    </w:p>
    <w:p w14:paraId="2A97A96F" w14:textId="77777777" w:rsidR="00EF232F" w:rsidRDefault="00000000">
      <w:pPr>
        <w:pStyle w:val="MQNumber"/>
      </w:pPr>
      <w:r>
        <w:t>2.</w:t>
      </w:r>
    </w:p>
    <w:p w14:paraId="174BC67E" w14:textId="77777777" w:rsidR="00EF232F" w:rsidRDefault="00000000">
      <w:pPr>
        <w:pStyle w:val="MQCodingContent"/>
      </w:pPr>
      <w:r>
        <w:t>"A major challenge in military medicine is the limited time allocated to the module. We only spend one to two weeks per year on it, which isn’t enough to develop the necessary skills for real-world situations, especially in crisis zones or on the front lines."</w:t>
      </w:r>
    </w:p>
    <w:p w14:paraId="510A87F8" w14:textId="77777777" w:rsidR="00EF232F" w:rsidRDefault="00000000">
      <w:pPr>
        <w:pStyle w:val="MQSource"/>
      </w:pPr>
      <w:r>
        <w:t xml:space="preserve">Code: </w:t>
      </w:r>
      <w:r>
        <w:rPr>
          <w:color w:val="3B82F6"/>
        </w:rPr>
        <w:t xml:space="preserve">● </w:t>
      </w:r>
      <w:r>
        <w:t>Limited Self-Learning Opportunities   Weight score: 0</w:t>
      </w:r>
    </w:p>
    <w:p w14:paraId="1C0F17C7" w14:textId="77777777" w:rsidR="00EF232F" w:rsidRDefault="00000000">
      <w:pPr>
        <w:pStyle w:val="MQSource"/>
      </w:pPr>
      <w:r>
        <w:t>Focus Group Discussion (Teachers), 93 - 93</w:t>
      </w:r>
    </w:p>
    <w:p w14:paraId="0A0FE93D" w14:textId="77777777" w:rsidR="00EF232F" w:rsidRDefault="00000000">
      <w:pPr>
        <w:pStyle w:val="MQSource"/>
      </w:pPr>
      <w:r>
        <w:t>Created: 18/12/2024 13:25 by Dr. Zaw Phyo, Modified: 18/12/2024 13:25 by Dr. Zaw Phyo</w:t>
      </w:r>
    </w:p>
    <w:p w14:paraId="1F7388A0" w14:textId="77777777" w:rsidR="00EF232F" w:rsidRDefault="00000000">
      <w:pPr>
        <w:pStyle w:val="MQSource"/>
      </w:pPr>
      <w:r>
        <w:t>Area: 258   0.99%</w:t>
      </w:r>
    </w:p>
    <w:p w14:paraId="244CF247" w14:textId="77777777" w:rsidR="005802E2" w:rsidRDefault="005802E2" w:rsidP="005802E2">
      <w:pPr>
        <w:pStyle w:val="MQSource"/>
        <w:ind w:left="0"/>
      </w:pPr>
    </w:p>
    <w:p w14:paraId="1E76192E" w14:textId="0DC68C61" w:rsidR="005802E2" w:rsidRDefault="005802E2" w:rsidP="005802E2">
      <w:pPr>
        <w:pStyle w:val="MQNumber"/>
      </w:pPr>
      <w:r>
        <w:t>3</w:t>
      </w:r>
      <w:r>
        <w:t>.</w:t>
      </w:r>
    </w:p>
    <w:p w14:paraId="33B0AE63" w14:textId="6A2FAB42" w:rsidR="005802E2" w:rsidRDefault="005802E2" w:rsidP="005802E2">
      <w:pPr>
        <w:pStyle w:val="MQCodingContent"/>
      </w:pPr>
      <w:r>
        <w:t>"</w:t>
      </w:r>
      <w:r w:rsidRPr="005802E2">
        <w:t xml:space="preserve"> </w:t>
      </w:r>
      <w:r w:rsidRPr="005802E2">
        <w:t>It is important to update our curriculum to reflect on the current national and global situations</w:t>
      </w:r>
      <w:r w:rsidRPr="005802E2">
        <w:t xml:space="preserve"> </w:t>
      </w:r>
      <w:r>
        <w:t>"</w:t>
      </w:r>
    </w:p>
    <w:p w14:paraId="1C1EDA0B" w14:textId="77777777" w:rsidR="005802E2" w:rsidRDefault="005802E2" w:rsidP="005802E2">
      <w:pPr>
        <w:pStyle w:val="MQSource"/>
      </w:pPr>
      <w:r>
        <w:t xml:space="preserve">Code: </w:t>
      </w:r>
      <w:r>
        <w:rPr>
          <w:color w:val="3B82F6"/>
        </w:rPr>
        <w:t xml:space="preserve">● </w:t>
      </w:r>
      <w:r>
        <w:t>Limited Self-Learning Opportunities   Weight score: 0</w:t>
      </w:r>
    </w:p>
    <w:p w14:paraId="669F95CF" w14:textId="77777777" w:rsidR="005802E2" w:rsidRDefault="005802E2" w:rsidP="005802E2">
      <w:pPr>
        <w:pStyle w:val="MQSource"/>
      </w:pPr>
      <w:r>
        <w:t>Focus Group Discussion (Teachers), 93 - 93</w:t>
      </w:r>
    </w:p>
    <w:p w14:paraId="134320C9" w14:textId="77777777" w:rsidR="005802E2" w:rsidRDefault="005802E2" w:rsidP="005802E2">
      <w:pPr>
        <w:pStyle w:val="MQSource"/>
      </w:pPr>
      <w:r>
        <w:t>Created: 18/12/2024 13:25 by Dr. Zaw Phyo, Modified: 18/12/2024 13:25 by Dr. Zaw Phyo</w:t>
      </w:r>
    </w:p>
    <w:p w14:paraId="114D78CB" w14:textId="77777777" w:rsidR="005802E2" w:rsidRDefault="005802E2" w:rsidP="005802E2">
      <w:pPr>
        <w:pStyle w:val="MQSource"/>
      </w:pPr>
      <w:r>
        <w:t>Area: 258   0.99%</w:t>
      </w:r>
    </w:p>
    <w:p w14:paraId="47789B43" w14:textId="77777777" w:rsidR="005802E2" w:rsidRDefault="005802E2" w:rsidP="005802E2">
      <w:pPr>
        <w:pStyle w:val="MQSource"/>
        <w:ind w:left="0"/>
      </w:pPr>
    </w:p>
    <w:p w14:paraId="2E4D3632" w14:textId="77777777" w:rsidR="00EF232F" w:rsidRDefault="00000000">
      <w:pPr>
        <w:pStyle w:val="MQHeader2"/>
      </w:pPr>
      <w:bookmarkStart w:id="18" w:name="M_Code_6"/>
      <w:bookmarkStart w:id="19" w:name="_Toc197597565"/>
      <w:r>
        <w:t>4.2. Limited Practical Exposure</w:t>
      </w:r>
      <w:bookmarkEnd w:id="18"/>
      <w:bookmarkEnd w:id="19"/>
    </w:p>
    <w:p w14:paraId="6324EE5C" w14:textId="77777777" w:rsidR="00EF232F" w:rsidRDefault="00000000">
      <w:pPr>
        <w:pStyle w:val="MQNumber"/>
      </w:pPr>
      <w:r>
        <w:t>1.</w:t>
      </w:r>
    </w:p>
    <w:p w14:paraId="1AD9233B" w14:textId="77777777" w:rsidR="00EF232F" w:rsidRDefault="00000000">
      <w:pPr>
        <w:pStyle w:val="MQCodingContent"/>
      </w:pPr>
      <w:r>
        <w:t>"Most of the topics in the military medicine module are delivered through lectures, but we enhance learning by incorporating our own experiences, well-prepared lectures, and occasional practical sessions."</w:t>
      </w:r>
    </w:p>
    <w:p w14:paraId="17293FD0" w14:textId="77777777" w:rsidR="00EF232F" w:rsidRDefault="00000000">
      <w:pPr>
        <w:pStyle w:val="MQSource"/>
      </w:pPr>
      <w:r>
        <w:t xml:space="preserve">Code: </w:t>
      </w:r>
      <w:r>
        <w:rPr>
          <w:color w:val="3B82F6"/>
        </w:rPr>
        <w:t xml:space="preserve">● </w:t>
      </w:r>
      <w:r>
        <w:t>Limited Practical Exposure   Weight score: 0</w:t>
      </w:r>
    </w:p>
    <w:p w14:paraId="2481DCF1" w14:textId="77777777" w:rsidR="00EF232F" w:rsidRDefault="00000000">
      <w:pPr>
        <w:pStyle w:val="MQSource"/>
      </w:pPr>
      <w:r>
        <w:t>Focus Group Discussion (Teachers), 43 - 43</w:t>
      </w:r>
    </w:p>
    <w:p w14:paraId="2505BCE1" w14:textId="77777777" w:rsidR="00EF232F" w:rsidRDefault="00000000">
      <w:pPr>
        <w:pStyle w:val="MQSource"/>
      </w:pPr>
      <w:r>
        <w:t>Created: 18/12/2024 13:03 by Dr. Zaw Phyo, Modified: 18/12/2024 13:03 by Dr. Zaw Phyo</w:t>
      </w:r>
    </w:p>
    <w:p w14:paraId="682BC779" w14:textId="77777777" w:rsidR="00EF232F" w:rsidRDefault="00000000">
      <w:pPr>
        <w:pStyle w:val="MQSource"/>
      </w:pPr>
      <w:r>
        <w:t>Area: 203   0.78%</w:t>
      </w:r>
    </w:p>
    <w:p w14:paraId="72904E96" w14:textId="77777777" w:rsidR="00EF232F" w:rsidRDefault="00000000">
      <w:pPr>
        <w:pStyle w:val="MQNumber"/>
      </w:pPr>
      <w:r>
        <w:t>2.</w:t>
      </w:r>
    </w:p>
    <w:p w14:paraId="2523C455" w14:textId="77777777" w:rsidR="00EF232F" w:rsidRDefault="00000000">
      <w:pPr>
        <w:pStyle w:val="MQCodingContent"/>
      </w:pPr>
      <w:r>
        <w:t>"While we teach as much as possible in the earlier years, students should be able to perform exercises during their internship in military medicine."</w:t>
      </w:r>
    </w:p>
    <w:p w14:paraId="682FC3D3" w14:textId="77777777" w:rsidR="00EF232F" w:rsidRDefault="00000000">
      <w:pPr>
        <w:pStyle w:val="MQSource"/>
      </w:pPr>
      <w:r>
        <w:t xml:space="preserve">Code: </w:t>
      </w:r>
      <w:r>
        <w:rPr>
          <w:color w:val="3B82F6"/>
        </w:rPr>
        <w:t xml:space="preserve">● </w:t>
      </w:r>
      <w:r>
        <w:t>Limited Practical Exposure   Weight score: 0</w:t>
      </w:r>
    </w:p>
    <w:p w14:paraId="0B78526B" w14:textId="77777777" w:rsidR="00EF232F" w:rsidRDefault="00000000">
      <w:pPr>
        <w:pStyle w:val="MQSource"/>
      </w:pPr>
      <w:r>
        <w:t>Focus Group Discussion (Teachers), 48 - 48</w:t>
      </w:r>
    </w:p>
    <w:p w14:paraId="21FE8167" w14:textId="77777777" w:rsidR="00EF232F" w:rsidRDefault="00000000">
      <w:pPr>
        <w:pStyle w:val="MQSource"/>
      </w:pPr>
      <w:r>
        <w:t>Created: 18/12/2024 13:07 by Dr. Zaw Phyo, Modified: 18/12/2024 13:07 by Dr. Zaw Phyo</w:t>
      </w:r>
    </w:p>
    <w:p w14:paraId="3BB71E8A" w14:textId="77777777" w:rsidR="00EF232F" w:rsidRDefault="00000000">
      <w:pPr>
        <w:pStyle w:val="MQSource"/>
      </w:pPr>
      <w:r>
        <w:t>Area: 147   0.56%</w:t>
      </w:r>
    </w:p>
    <w:p w14:paraId="7B1B70F7" w14:textId="77777777" w:rsidR="00EF232F" w:rsidRDefault="00000000">
      <w:pPr>
        <w:pStyle w:val="MQNumber"/>
      </w:pPr>
      <w:r>
        <w:t>3.</w:t>
      </w:r>
    </w:p>
    <w:p w14:paraId="66C9B5F4" w14:textId="77777777" w:rsidR="00EF232F" w:rsidRDefault="00000000">
      <w:pPr>
        <w:pStyle w:val="MQCodingContent"/>
      </w:pPr>
      <w:r>
        <w:t xml:space="preserve">"By providing additional time for practical exercises, students would have the opportunity to engage more deeply with the core skills required in military medicine. </w:t>
      </w:r>
      <w:r>
        <w:br/>
        <w:t>This hands-on experience is essential for building the competence and confidence they need to perform effectively in real-world situations."</w:t>
      </w:r>
    </w:p>
    <w:p w14:paraId="63564627" w14:textId="77777777" w:rsidR="00EF232F" w:rsidRDefault="00000000">
      <w:pPr>
        <w:pStyle w:val="MQSource"/>
      </w:pPr>
      <w:r>
        <w:t xml:space="preserve">Code: </w:t>
      </w:r>
      <w:r>
        <w:rPr>
          <w:color w:val="3B82F6"/>
        </w:rPr>
        <w:t xml:space="preserve">● </w:t>
      </w:r>
      <w:r>
        <w:t>Limited Practical Exposure   Weight score: 0</w:t>
      </w:r>
    </w:p>
    <w:p w14:paraId="7FCE3150" w14:textId="77777777" w:rsidR="00EF232F" w:rsidRDefault="00000000">
      <w:pPr>
        <w:pStyle w:val="MQSource"/>
      </w:pPr>
      <w:r>
        <w:lastRenderedPageBreak/>
        <w:t>Focus Group Discussion (Teachers), 54 - 55</w:t>
      </w:r>
    </w:p>
    <w:p w14:paraId="2446C087" w14:textId="77777777" w:rsidR="00EF232F" w:rsidRDefault="00000000">
      <w:pPr>
        <w:pStyle w:val="MQSource"/>
      </w:pPr>
      <w:r>
        <w:t>Created: 18/12/2024 13:10 by Dr. Zaw Phyo, Modified: 18/12/2024 13:10 by Dr. Zaw Phyo</w:t>
      </w:r>
    </w:p>
    <w:p w14:paraId="4954B543" w14:textId="77777777" w:rsidR="00EF232F" w:rsidRDefault="00000000">
      <w:pPr>
        <w:pStyle w:val="MQSource"/>
      </w:pPr>
      <w:r>
        <w:t>Area: 304   1.16%</w:t>
      </w:r>
    </w:p>
    <w:p w14:paraId="51BAAA59" w14:textId="77777777" w:rsidR="00EF232F" w:rsidRDefault="00000000">
      <w:pPr>
        <w:pStyle w:val="MQNumber"/>
      </w:pPr>
      <w:r>
        <w:t>4.</w:t>
      </w:r>
    </w:p>
    <w:p w14:paraId="0125FE77" w14:textId="77777777" w:rsidR="00EF232F" w:rsidRDefault="00000000">
      <w:pPr>
        <w:pStyle w:val="MQCodingContent"/>
      </w:pPr>
      <w:r>
        <w:t>"I serve as an instructor for this exercise, and students have reported feeling confident and well-prepared after participating. However, despite their positive feedback, there are time limitations that prevent us from covering all the essential skills required for military medicine in this short period."</w:t>
      </w:r>
    </w:p>
    <w:p w14:paraId="299FBE73" w14:textId="77777777" w:rsidR="00EF232F" w:rsidRDefault="00000000">
      <w:pPr>
        <w:pStyle w:val="MQSource"/>
      </w:pPr>
      <w:r>
        <w:t xml:space="preserve">Code: </w:t>
      </w:r>
      <w:r>
        <w:rPr>
          <w:color w:val="3B82F6"/>
        </w:rPr>
        <w:t xml:space="preserve">● </w:t>
      </w:r>
      <w:r>
        <w:t>Limited Practical Exposure   Weight score: 0</w:t>
      </w:r>
    </w:p>
    <w:p w14:paraId="705A037D" w14:textId="77777777" w:rsidR="00EF232F" w:rsidRDefault="00000000">
      <w:pPr>
        <w:pStyle w:val="MQSource"/>
      </w:pPr>
      <w:r>
        <w:t>Focus Group Discussion (Teachers), 71 - 71</w:t>
      </w:r>
    </w:p>
    <w:p w14:paraId="4844C337" w14:textId="77777777" w:rsidR="00EF232F" w:rsidRDefault="00000000">
      <w:pPr>
        <w:pStyle w:val="MQSource"/>
      </w:pPr>
      <w:r>
        <w:t>Created: 18/12/2024 13:18 by Dr. Zaw Phyo, Modified: 18/12/2024 13:18 by Dr. Zaw Phyo</w:t>
      </w:r>
    </w:p>
    <w:p w14:paraId="1101ED53" w14:textId="77777777" w:rsidR="00EF232F" w:rsidRDefault="00000000">
      <w:pPr>
        <w:pStyle w:val="MQSource"/>
      </w:pPr>
      <w:r>
        <w:t>Area: 304   1.16%</w:t>
      </w:r>
      <w:r>
        <w:br w:type="page"/>
      </w:r>
    </w:p>
    <w:p w14:paraId="11FA428D" w14:textId="77777777" w:rsidR="00EF232F" w:rsidRDefault="00000000">
      <w:pPr>
        <w:pStyle w:val="MQHeader1"/>
      </w:pPr>
      <w:bookmarkStart w:id="20" w:name="M_Code_8"/>
      <w:bookmarkStart w:id="21" w:name="_Toc197597566"/>
      <w:r>
        <w:lastRenderedPageBreak/>
        <w:t>5. Motivation and Engagement in Military Medicine</w:t>
      </w:r>
      <w:bookmarkEnd w:id="20"/>
      <w:bookmarkEnd w:id="21"/>
    </w:p>
    <w:p w14:paraId="48D7D3F1" w14:textId="77777777" w:rsidR="00EF232F" w:rsidRDefault="00000000">
      <w:pPr>
        <w:pStyle w:val="MQHeader2"/>
      </w:pPr>
      <w:bookmarkStart w:id="22" w:name="M_Code_15"/>
      <w:bookmarkStart w:id="23" w:name="_Toc197597567"/>
      <w:r>
        <w:t>5.1. Use of Technology in Learning</w:t>
      </w:r>
      <w:bookmarkEnd w:id="22"/>
      <w:bookmarkEnd w:id="23"/>
    </w:p>
    <w:p w14:paraId="1AEAB1A6" w14:textId="77777777" w:rsidR="00EF232F" w:rsidRDefault="00000000">
      <w:pPr>
        <w:pStyle w:val="MQNumber"/>
      </w:pPr>
      <w:r>
        <w:t>1.</w:t>
      </w:r>
    </w:p>
    <w:p w14:paraId="38ADF2C4" w14:textId="77777777" w:rsidR="00EF232F" w:rsidRDefault="00000000">
      <w:pPr>
        <w:pStyle w:val="MQCodingContent"/>
      </w:pPr>
      <w:r>
        <w:t>"To improve learning in military medicine, we could use simulation-based training with high-fidelity mannequins or virtual reality (VR)."</w:t>
      </w:r>
    </w:p>
    <w:p w14:paraId="04470B4B" w14:textId="77777777" w:rsidR="00EF232F" w:rsidRDefault="00000000">
      <w:pPr>
        <w:pStyle w:val="MQSource"/>
      </w:pPr>
      <w:r>
        <w:t xml:space="preserve">Code: </w:t>
      </w:r>
      <w:r>
        <w:rPr>
          <w:color w:val="3B82F6"/>
        </w:rPr>
        <w:t xml:space="preserve">● </w:t>
      </w:r>
      <w:r>
        <w:t>Use of Technology in Learning   Weight score: 0</w:t>
      </w:r>
    </w:p>
    <w:p w14:paraId="3488F7AA" w14:textId="77777777" w:rsidR="00EF232F" w:rsidRDefault="00000000">
      <w:pPr>
        <w:pStyle w:val="MQSource"/>
      </w:pPr>
      <w:r>
        <w:t>Focus Group Discussion (Teachers), 104 - 104</w:t>
      </w:r>
    </w:p>
    <w:p w14:paraId="0592102D" w14:textId="77777777" w:rsidR="00EF232F" w:rsidRDefault="00000000">
      <w:pPr>
        <w:pStyle w:val="MQSource"/>
      </w:pPr>
      <w:r>
        <w:t>Created: 18/12/2024 13:28 by Dr. Zaw Phyo, Modified: 18/12/2024 13:28 by Dr. Zaw Phyo</w:t>
      </w:r>
    </w:p>
    <w:p w14:paraId="4F83328A" w14:textId="77777777" w:rsidR="00EF232F" w:rsidRDefault="00000000">
      <w:pPr>
        <w:pStyle w:val="MQSource"/>
      </w:pPr>
      <w:r>
        <w:t>Area: 135   0.52%</w:t>
      </w:r>
    </w:p>
    <w:p w14:paraId="7736A7B4" w14:textId="77777777" w:rsidR="00EF232F" w:rsidRDefault="00000000">
      <w:pPr>
        <w:pStyle w:val="MQNumber"/>
      </w:pPr>
      <w:r>
        <w:t>2.</w:t>
      </w:r>
    </w:p>
    <w:p w14:paraId="06CCA0DA" w14:textId="77777777" w:rsidR="00EF232F" w:rsidRDefault="00000000">
      <w:pPr>
        <w:pStyle w:val="MQCodingContent"/>
      </w:pPr>
      <w:r>
        <w:t>"Team-based exercises that simulate military environments could also help us develop collaboration and communication skills, which are crucial in high-pressure settings."</w:t>
      </w:r>
    </w:p>
    <w:p w14:paraId="7343736E" w14:textId="77777777" w:rsidR="00EF232F" w:rsidRDefault="00000000">
      <w:pPr>
        <w:pStyle w:val="MQSource"/>
      </w:pPr>
      <w:r>
        <w:t xml:space="preserve">Code: </w:t>
      </w:r>
      <w:r>
        <w:rPr>
          <w:color w:val="3B82F6"/>
        </w:rPr>
        <w:t xml:space="preserve">● </w:t>
      </w:r>
      <w:r>
        <w:t>Use of Technology in Learning   Weight score: 0</w:t>
      </w:r>
    </w:p>
    <w:p w14:paraId="7DB0318D" w14:textId="77777777" w:rsidR="00EF232F" w:rsidRDefault="00000000">
      <w:pPr>
        <w:pStyle w:val="MQSource"/>
      </w:pPr>
      <w:r>
        <w:t>Focus Group Discussion (Teachers), 104 - 104</w:t>
      </w:r>
    </w:p>
    <w:p w14:paraId="6B69F252" w14:textId="77777777" w:rsidR="00EF232F" w:rsidRDefault="00000000">
      <w:pPr>
        <w:pStyle w:val="MQSource"/>
      </w:pPr>
      <w:r>
        <w:t>Created: 18/12/2024 13:29 by Dr. Zaw Phyo, Modified: 18/12/2024 13:29 by Dr. Zaw Phyo</w:t>
      </w:r>
    </w:p>
    <w:p w14:paraId="5A82169E" w14:textId="77777777" w:rsidR="00EF232F" w:rsidRDefault="00000000">
      <w:pPr>
        <w:pStyle w:val="MQSource"/>
      </w:pPr>
      <w:r>
        <w:t>Area: 168   0.64%</w:t>
      </w:r>
    </w:p>
    <w:p w14:paraId="4BAA9BB7" w14:textId="77777777" w:rsidR="00EF232F" w:rsidRDefault="00000000">
      <w:pPr>
        <w:pStyle w:val="MQNumber"/>
      </w:pPr>
      <w:r>
        <w:t>3.</w:t>
      </w:r>
    </w:p>
    <w:p w14:paraId="6B24A008" w14:textId="77777777" w:rsidR="00EF232F" w:rsidRDefault="00000000">
      <w:pPr>
        <w:pStyle w:val="MQCodingContent"/>
      </w:pPr>
      <w:r>
        <w:t>"Additionally, mobile training platforms like apps or online resources could provide self-paced learning with tutorials and quizzes, saving in-class time for hands-on training."</w:t>
      </w:r>
    </w:p>
    <w:p w14:paraId="771C49F7" w14:textId="77777777" w:rsidR="00EF232F" w:rsidRDefault="00000000">
      <w:pPr>
        <w:pStyle w:val="MQSource"/>
      </w:pPr>
      <w:r>
        <w:t xml:space="preserve">Code: </w:t>
      </w:r>
      <w:r>
        <w:rPr>
          <w:color w:val="3B82F6"/>
        </w:rPr>
        <w:t xml:space="preserve">● </w:t>
      </w:r>
      <w:r>
        <w:t>Use of Technology in Learning   Weight score: 0</w:t>
      </w:r>
    </w:p>
    <w:p w14:paraId="134E7AB3" w14:textId="77777777" w:rsidR="00EF232F" w:rsidRDefault="00000000">
      <w:pPr>
        <w:pStyle w:val="MQSource"/>
      </w:pPr>
      <w:r>
        <w:t>Focus Group Discussion (Teachers), 105 - 105</w:t>
      </w:r>
    </w:p>
    <w:p w14:paraId="44C5E325" w14:textId="77777777" w:rsidR="00EF232F" w:rsidRDefault="00000000">
      <w:pPr>
        <w:pStyle w:val="MQSource"/>
      </w:pPr>
      <w:r>
        <w:t>Created: 18/12/2024 13:29 by Dr. Zaw Phyo, Modified: 18/12/2024 13:29 by Dr. Zaw Phyo</w:t>
      </w:r>
    </w:p>
    <w:p w14:paraId="76A7CC2B" w14:textId="77777777" w:rsidR="00EF232F" w:rsidRDefault="00000000">
      <w:pPr>
        <w:pStyle w:val="MQSource"/>
      </w:pPr>
      <w:r>
        <w:t>Area: 175   0.67%</w:t>
      </w:r>
    </w:p>
    <w:p w14:paraId="1E5083A3" w14:textId="77777777" w:rsidR="00EF232F" w:rsidRDefault="00000000">
      <w:pPr>
        <w:pStyle w:val="MQHeader2"/>
      </w:pPr>
      <w:bookmarkStart w:id="24" w:name="M_Code_10"/>
      <w:bookmarkStart w:id="25" w:name="_Toc197597568"/>
      <w:r>
        <w:t>5.2. Need for More Assessments</w:t>
      </w:r>
      <w:bookmarkEnd w:id="24"/>
      <w:bookmarkEnd w:id="25"/>
    </w:p>
    <w:p w14:paraId="11D6BAFE" w14:textId="77777777" w:rsidR="00EF232F" w:rsidRDefault="00000000">
      <w:pPr>
        <w:pStyle w:val="MQNumber"/>
      </w:pPr>
      <w:r>
        <w:t>1.</w:t>
      </w:r>
    </w:p>
    <w:p w14:paraId="75D04D48" w14:textId="77777777" w:rsidR="00EF232F" w:rsidRDefault="00000000">
      <w:pPr>
        <w:pStyle w:val="MQCodingContent"/>
      </w:pPr>
      <w:r>
        <w:t>"Military medicine is taught every year, from Year 1 through the internship, as a longitudinal component of the curriculum. However, there is only one summative assessment for this module, which takes place in Year 4. In the earlier years, only formative assessments are used."</w:t>
      </w:r>
    </w:p>
    <w:p w14:paraId="5331A709" w14:textId="77777777" w:rsidR="00EF232F" w:rsidRDefault="00000000">
      <w:pPr>
        <w:pStyle w:val="MQSource"/>
      </w:pPr>
      <w:r>
        <w:t xml:space="preserve">Code: </w:t>
      </w:r>
      <w:r>
        <w:rPr>
          <w:color w:val="3B82F6"/>
        </w:rPr>
        <w:t xml:space="preserve">● </w:t>
      </w:r>
      <w:r>
        <w:t>Need for More Assessments   Weight score: 0</w:t>
      </w:r>
    </w:p>
    <w:p w14:paraId="32E1E30E" w14:textId="77777777" w:rsidR="00EF232F" w:rsidRDefault="00000000">
      <w:pPr>
        <w:pStyle w:val="MQSource"/>
      </w:pPr>
      <w:r>
        <w:t>Focus Group Discussion (Teachers), 30 - 30</w:t>
      </w:r>
    </w:p>
    <w:p w14:paraId="1ED06150" w14:textId="77777777" w:rsidR="00EF232F" w:rsidRDefault="00000000">
      <w:pPr>
        <w:pStyle w:val="MQSource"/>
      </w:pPr>
      <w:r>
        <w:t>Created: 18/12/2024 12:46 by Dr. Zaw Phyo, Modified: 18/12/2024 12:46 by Dr. Zaw Phyo</w:t>
      </w:r>
    </w:p>
    <w:p w14:paraId="3B31E9A5" w14:textId="77777777" w:rsidR="00EF232F" w:rsidRDefault="00000000">
      <w:pPr>
        <w:pStyle w:val="MQSource"/>
      </w:pPr>
      <w:r>
        <w:t>Area: 275   1.05%</w:t>
      </w:r>
    </w:p>
    <w:p w14:paraId="04DD1F89" w14:textId="77777777" w:rsidR="00EF232F" w:rsidRDefault="00000000">
      <w:pPr>
        <w:pStyle w:val="MQNumber"/>
      </w:pPr>
      <w:r>
        <w:t>2.</w:t>
      </w:r>
    </w:p>
    <w:p w14:paraId="320F6DE9" w14:textId="77777777" w:rsidR="00EF232F" w:rsidRDefault="00000000">
      <w:pPr>
        <w:pStyle w:val="MQCodingContent"/>
      </w:pPr>
      <w:r>
        <w:t>"In our program, we conduct formative assessments in Years 1, 2, 3, and 5, with a summative assessment in Year 4."</w:t>
      </w:r>
    </w:p>
    <w:p w14:paraId="14F864C1" w14:textId="77777777" w:rsidR="00EF232F" w:rsidRDefault="00000000">
      <w:pPr>
        <w:pStyle w:val="MQSource"/>
      </w:pPr>
      <w:r>
        <w:t xml:space="preserve">Code: </w:t>
      </w:r>
      <w:r>
        <w:rPr>
          <w:color w:val="3B82F6"/>
        </w:rPr>
        <w:t xml:space="preserve">● </w:t>
      </w:r>
      <w:r>
        <w:t>Need for More Assessments   Weight score: 0</w:t>
      </w:r>
    </w:p>
    <w:p w14:paraId="183E032D" w14:textId="77777777" w:rsidR="00EF232F" w:rsidRDefault="00000000">
      <w:pPr>
        <w:pStyle w:val="MQSource"/>
      </w:pPr>
      <w:r>
        <w:t>Focus Group Discussion (Teachers), 71 - 71</w:t>
      </w:r>
    </w:p>
    <w:p w14:paraId="1E0C9EA1" w14:textId="77777777" w:rsidR="00EF232F" w:rsidRDefault="00000000">
      <w:pPr>
        <w:pStyle w:val="MQSource"/>
      </w:pPr>
      <w:r>
        <w:t>Created: 18/12/2024 13:18 by Dr. Zaw Phyo, Modified: 18/12/2024 13:18 by Dr. Zaw Phyo</w:t>
      </w:r>
    </w:p>
    <w:p w14:paraId="652E52B0" w14:textId="77777777" w:rsidR="00EF232F" w:rsidRDefault="00000000">
      <w:pPr>
        <w:pStyle w:val="MQSource"/>
      </w:pPr>
      <w:r>
        <w:t>Area: 112   0.43%</w:t>
      </w:r>
    </w:p>
    <w:p w14:paraId="3D271FBA" w14:textId="77777777" w:rsidR="00EF232F" w:rsidRDefault="00000000">
      <w:pPr>
        <w:pStyle w:val="MQNumber"/>
      </w:pPr>
      <w:r>
        <w:t>3.</w:t>
      </w:r>
    </w:p>
    <w:p w14:paraId="20F8EABA" w14:textId="77777777" w:rsidR="00EF232F" w:rsidRDefault="00000000">
      <w:pPr>
        <w:pStyle w:val="MQCodingContent"/>
      </w:pPr>
      <w:r>
        <w:t>"A dedicated assessment would ensure that students are fully prepared for the unique challenges they will face in crisis areas or on the front line."</w:t>
      </w:r>
    </w:p>
    <w:p w14:paraId="0851B857" w14:textId="77777777" w:rsidR="00EF232F" w:rsidRDefault="00000000">
      <w:pPr>
        <w:pStyle w:val="MQSource"/>
      </w:pPr>
      <w:r>
        <w:t xml:space="preserve">Code: </w:t>
      </w:r>
      <w:r>
        <w:rPr>
          <w:color w:val="3B82F6"/>
        </w:rPr>
        <w:t xml:space="preserve">● </w:t>
      </w:r>
      <w:r>
        <w:t>Need for More Assessments   Weight score: 0</w:t>
      </w:r>
    </w:p>
    <w:p w14:paraId="4219A21E" w14:textId="77777777" w:rsidR="00EF232F" w:rsidRDefault="00000000">
      <w:pPr>
        <w:pStyle w:val="MQSource"/>
      </w:pPr>
      <w:r>
        <w:t>Focus Group Discussion (Teachers), 124 - 124</w:t>
      </w:r>
    </w:p>
    <w:p w14:paraId="6C6D41CC" w14:textId="77777777" w:rsidR="00EF232F" w:rsidRDefault="00000000">
      <w:pPr>
        <w:pStyle w:val="MQSource"/>
      </w:pPr>
      <w:r>
        <w:t>Created: 18/12/2024 13:36 by Dr. Zaw Phyo, Modified: 18/12/2024 13:36 by Dr. Zaw Phyo</w:t>
      </w:r>
    </w:p>
    <w:p w14:paraId="36821457" w14:textId="77777777" w:rsidR="00EF232F" w:rsidRDefault="00000000">
      <w:pPr>
        <w:pStyle w:val="MQSource"/>
      </w:pPr>
      <w:r>
        <w:t>Area: 147   0.56%</w:t>
      </w:r>
    </w:p>
    <w:p w14:paraId="3753105E" w14:textId="77777777" w:rsidR="00EF232F" w:rsidRDefault="00000000">
      <w:pPr>
        <w:pStyle w:val="MQHeader2"/>
      </w:pPr>
      <w:bookmarkStart w:id="26" w:name="M_Code_9"/>
      <w:bookmarkStart w:id="27" w:name="_Toc197597569"/>
      <w:r>
        <w:lastRenderedPageBreak/>
        <w:t>5.3. Lack of Assessments in Early Years</w:t>
      </w:r>
      <w:bookmarkEnd w:id="26"/>
      <w:bookmarkEnd w:id="27"/>
    </w:p>
    <w:p w14:paraId="08A7B9EC" w14:textId="77777777" w:rsidR="00EF232F" w:rsidRDefault="00000000">
      <w:pPr>
        <w:pStyle w:val="MQNumber"/>
      </w:pPr>
      <w:r>
        <w:t>1.</w:t>
      </w:r>
    </w:p>
    <w:p w14:paraId="2594490F" w14:textId="77777777" w:rsidR="00EF232F" w:rsidRDefault="00000000">
      <w:pPr>
        <w:pStyle w:val="MQCodingContent"/>
      </w:pPr>
      <w:r>
        <w:t>"This lack of summative assessments in the first few years can make it difficult for students to stay motivated or fully engaged with the subject."</w:t>
      </w:r>
    </w:p>
    <w:p w14:paraId="44C39260" w14:textId="77777777" w:rsidR="00EF232F" w:rsidRDefault="00000000">
      <w:pPr>
        <w:pStyle w:val="MQSource"/>
      </w:pPr>
      <w:r>
        <w:t xml:space="preserve">Code: </w:t>
      </w:r>
      <w:r>
        <w:rPr>
          <w:color w:val="3B82F6"/>
        </w:rPr>
        <w:t xml:space="preserve">● </w:t>
      </w:r>
      <w:r>
        <w:t>Lack of Assessments in Early Years   Weight score: 0</w:t>
      </w:r>
    </w:p>
    <w:p w14:paraId="1DD3431F" w14:textId="77777777" w:rsidR="00EF232F" w:rsidRDefault="00000000">
      <w:pPr>
        <w:pStyle w:val="MQSource"/>
      </w:pPr>
      <w:r>
        <w:t>Focus Group Discussion (Teachers), 30 - 30</w:t>
      </w:r>
    </w:p>
    <w:p w14:paraId="4CC2B25C" w14:textId="77777777" w:rsidR="00EF232F" w:rsidRDefault="00000000">
      <w:pPr>
        <w:pStyle w:val="MQSource"/>
      </w:pPr>
      <w:r>
        <w:t>Created: 18/12/2024 12:47 by Dr. Zaw Phyo, Modified: 18/12/2024 12:47 by Dr. Zaw Phyo</w:t>
      </w:r>
    </w:p>
    <w:p w14:paraId="644152CE" w14:textId="77777777" w:rsidR="00EF232F" w:rsidRDefault="00000000">
      <w:pPr>
        <w:pStyle w:val="MQSource"/>
      </w:pPr>
      <w:r>
        <w:t>Area: 145   0.55%</w:t>
      </w:r>
    </w:p>
    <w:p w14:paraId="39128B71" w14:textId="77777777" w:rsidR="00EF232F" w:rsidRDefault="00000000">
      <w:pPr>
        <w:pStyle w:val="MQNumber"/>
      </w:pPr>
      <w:r>
        <w:t>2.</w:t>
      </w:r>
    </w:p>
    <w:p w14:paraId="177C4964" w14:textId="77777777" w:rsidR="00EF232F" w:rsidRDefault="00000000">
      <w:pPr>
        <w:pStyle w:val="MQCodingContent"/>
      </w:pPr>
      <w:r>
        <w:t>"In our program, we conduct formative assessments in Years 1, 2, 3, and 5, with a summative assessment in Year 4."</w:t>
      </w:r>
    </w:p>
    <w:p w14:paraId="161844EB" w14:textId="77777777" w:rsidR="00EF232F" w:rsidRDefault="00000000">
      <w:pPr>
        <w:pStyle w:val="MQSource"/>
      </w:pPr>
      <w:r>
        <w:t xml:space="preserve">Code: </w:t>
      </w:r>
      <w:r>
        <w:rPr>
          <w:color w:val="3B82F6"/>
        </w:rPr>
        <w:t xml:space="preserve">● </w:t>
      </w:r>
      <w:r>
        <w:t>Lack of Assessments in Early Years   Weight score: 0</w:t>
      </w:r>
    </w:p>
    <w:p w14:paraId="3C1898B4" w14:textId="77777777" w:rsidR="00EF232F" w:rsidRDefault="00000000">
      <w:pPr>
        <w:pStyle w:val="MQSource"/>
      </w:pPr>
      <w:r>
        <w:t>Focus Group Discussion (Teachers), 71 - 71</w:t>
      </w:r>
    </w:p>
    <w:p w14:paraId="16A7071D" w14:textId="77777777" w:rsidR="00EF232F" w:rsidRDefault="00000000">
      <w:pPr>
        <w:pStyle w:val="MQSource"/>
      </w:pPr>
      <w:r>
        <w:t>Created: 18/12/2024 13:17 by Dr. Zaw Phyo, Modified: 18/12/2024 13:17 by Dr. Zaw Phyo</w:t>
      </w:r>
    </w:p>
    <w:p w14:paraId="20C88F38" w14:textId="77777777" w:rsidR="00EF232F" w:rsidRDefault="00000000">
      <w:pPr>
        <w:pStyle w:val="MQSource"/>
      </w:pPr>
      <w:r>
        <w:t>Area: 112   0.43%</w:t>
      </w:r>
      <w:r>
        <w:br w:type="page"/>
      </w:r>
    </w:p>
    <w:p w14:paraId="492B2D36" w14:textId="77777777" w:rsidR="00EF232F" w:rsidRDefault="00000000">
      <w:pPr>
        <w:pStyle w:val="MQHeader1"/>
      </w:pPr>
      <w:bookmarkStart w:id="28" w:name="M_Code_11"/>
      <w:bookmarkStart w:id="29" w:name="_Toc197597570"/>
      <w:r>
        <w:lastRenderedPageBreak/>
        <w:t>6. Suggestions for Enhancing Practical Learning</w:t>
      </w:r>
      <w:bookmarkEnd w:id="28"/>
      <w:bookmarkEnd w:id="29"/>
    </w:p>
    <w:p w14:paraId="1872509A" w14:textId="77777777" w:rsidR="00EF232F" w:rsidRDefault="00000000">
      <w:pPr>
        <w:pStyle w:val="MQHeader2"/>
      </w:pPr>
      <w:bookmarkStart w:id="30" w:name="M_Code_18"/>
      <w:bookmarkStart w:id="31" w:name="_Toc197597571"/>
      <w:r>
        <w:t>6.1. Need more Resources</w:t>
      </w:r>
      <w:bookmarkEnd w:id="30"/>
      <w:bookmarkEnd w:id="31"/>
    </w:p>
    <w:p w14:paraId="748AF191" w14:textId="77777777" w:rsidR="00EF232F" w:rsidRDefault="00000000">
      <w:pPr>
        <w:pStyle w:val="MQNumber"/>
      </w:pPr>
      <w:r>
        <w:t>1.</w:t>
      </w:r>
    </w:p>
    <w:p w14:paraId="11624EC6" w14:textId="77777777" w:rsidR="00EF232F" w:rsidRDefault="00000000">
      <w:pPr>
        <w:pStyle w:val="MQCodingContent"/>
      </w:pPr>
      <w:r>
        <w:t>"For example, due to limited resources, students in the internship phase can only see a first aid kit but don't have the opportunity to practice using it. This limitation affects the quality of training we can provide."</w:t>
      </w:r>
    </w:p>
    <w:p w14:paraId="0374C897" w14:textId="77777777" w:rsidR="00EF232F" w:rsidRDefault="00000000">
      <w:pPr>
        <w:pStyle w:val="MQSource"/>
      </w:pPr>
      <w:r>
        <w:t xml:space="preserve">Code: </w:t>
      </w:r>
      <w:r>
        <w:rPr>
          <w:color w:val="3B82F6"/>
        </w:rPr>
        <w:t xml:space="preserve">● </w:t>
      </w:r>
      <w:r>
        <w:t>Need more Resources   Weight score: 0</w:t>
      </w:r>
    </w:p>
    <w:p w14:paraId="32400759" w14:textId="77777777" w:rsidR="00EF232F" w:rsidRDefault="00000000">
      <w:pPr>
        <w:pStyle w:val="MQSource"/>
      </w:pPr>
      <w:r>
        <w:t>Focus Group Discussion (Teachers), 46 - 46</w:t>
      </w:r>
    </w:p>
    <w:p w14:paraId="5D66A78A" w14:textId="77777777" w:rsidR="00EF232F" w:rsidRDefault="00000000">
      <w:pPr>
        <w:pStyle w:val="MQSource"/>
      </w:pPr>
      <w:r>
        <w:t>Created: 18/12/2024 13:06 by Dr. Zaw Phyo, Modified: 18/12/2024 13:06 by Dr. Zaw Phyo</w:t>
      </w:r>
    </w:p>
    <w:p w14:paraId="46363A8A" w14:textId="77777777" w:rsidR="00EF232F" w:rsidRDefault="00000000">
      <w:pPr>
        <w:pStyle w:val="MQSource"/>
      </w:pPr>
      <w:r>
        <w:t>Area: 217   0.83%</w:t>
      </w:r>
    </w:p>
    <w:p w14:paraId="29709F12" w14:textId="77777777" w:rsidR="00EF232F" w:rsidRDefault="00000000">
      <w:pPr>
        <w:pStyle w:val="MQNumber"/>
      </w:pPr>
      <w:r>
        <w:t>2.</w:t>
      </w:r>
    </w:p>
    <w:p w14:paraId="60932E55" w14:textId="77777777" w:rsidR="00EF232F" w:rsidRDefault="00000000">
      <w:pPr>
        <w:pStyle w:val="MQCodingContent"/>
      </w:pPr>
      <w:r>
        <w:t>"Teachers in the military medicine module should have a genuine interest and passion for the field."</w:t>
      </w:r>
    </w:p>
    <w:p w14:paraId="096566F2" w14:textId="77777777" w:rsidR="00EF232F" w:rsidRDefault="00000000">
      <w:pPr>
        <w:pStyle w:val="MQSource"/>
      </w:pPr>
      <w:r>
        <w:t xml:space="preserve">Code: </w:t>
      </w:r>
      <w:r>
        <w:rPr>
          <w:color w:val="3B82F6"/>
        </w:rPr>
        <w:t xml:space="preserve">● </w:t>
      </w:r>
      <w:r>
        <w:t>Need more Resources   Weight score: 0</w:t>
      </w:r>
    </w:p>
    <w:p w14:paraId="122B1341" w14:textId="77777777" w:rsidR="00EF232F" w:rsidRDefault="00000000">
      <w:pPr>
        <w:pStyle w:val="MQSource"/>
      </w:pPr>
      <w:r>
        <w:t>Focus Group Discussion (Teachers), 57 - 57</w:t>
      </w:r>
    </w:p>
    <w:p w14:paraId="198E6714" w14:textId="77777777" w:rsidR="00EF232F" w:rsidRDefault="00000000">
      <w:pPr>
        <w:pStyle w:val="MQSource"/>
      </w:pPr>
      <w:r>
        <w:t>Created: 18/12/2024 13:11 by Dr. Zaw Phyo, Modified: 18/12/2024 13:11 by Dr. Zaw Phyo</w:t>
      </w:r>
    </w:p>
    <w:p w14:paraId="0715222A" w14:textId="77777777" w:rsidR="00EF232F" w:rsidRDefault="00000000">
      <w:pPr>
        <w:pStyle w:val="MQSource"/>
      </w:pPr>
      <w:r>
        <w:t>Area: 98   0.37%</w:t>
      </w:r>
    </w:p>
    <w:p w14:paraId="50CC6C10" w14:textId="77777777" w:rsidR="00EF232F" w:rsidRDefault="00000000">
      <w:pPr>
        <w:pStyle w:val="MQNumber"/>
      </w:pPr>
      <w:r>
        <w:t>3.</w:t>
      </w:r>
    </w:p>
    <w:p w14:paraId="4D5A949A" w14:textId="77777777" w:rsidR="00EF232F" w:rsidRDefault="00000000">
      <w:pPr>
        <w:pStyle w:val="MQCodingContent"/>
      </w:pPr>
      <w:r>
        <w:t>"By increasing the time allocated for practical sessions, we can ensure that students are not only able to learn the theory but also gain the essential skills needed for military medicine."</w:t>
      </w:r>
    </w:p>
    <w:p w14:paraId="2703BC47" w14:textId="77777777" w:rsidR="00EF232F" w:rsidRDefault="00000000">
      <w:pPr>
        <w:pStyle w:val="MQSource"/>
      </w:pPr>
      <w:r>
        <w:t xml:space="preserve">Code: </w:t>
      </w:r>
      <w:r>
        <w:rPr>
          <w:color w:val="3B82F6"/>
        </w:rPr>
        <w:t xml:space="preserve">● </w:t>
      </w:r>
      <w:r>
        <w:t>Need more Resources   Weight score: 0</w:t>
      </w:r>
    </w:p>
    <w:p w14:paraId="555AAB96" w14:textId="77777777" w:rsidR="00EF232F" w:rsidRDefault="00000000">
      <w:pPr>
        <w:pStyle w:val="MQSource"/>
      </w:pPr>
      <w:r>
        <w:t>Focus Group Discussion (Teachers), 66 - 66</w:t>
      </w:r>
    </w:p>
    <w:p w14:paraId="12757163" w14:textId="77777777" w:rsidR="00EF232F" w:rsidRDefault="00000000">
      <w:pPr>
        <w:pStyle w:val="MQSource"/>
      </w:pPr>
      <w:r>
        <w:t>Created: 18/12/2024 13:16 by Dr. Zaw Phyo, Modified: 18/12/2024 13:16 by Dr. Zaw Phyo</w:t>
      </w:r>
    </w:p>
    <w:p w14:paraId="3E8B98EA" w14:textId="77777777" w:rsidR="00EF232F" w:rsidRDefault="00000000">
      <w:pPr>
        <w:pStyle w:val="MQSource"/>
      </w:pPr>
      <w:r>
        <w:t>Area: 187   0.71%</w:t>
      </w:r>
    </w:p>
    <w:p w14:paraId="0C761A75" w14:textId="77777777" w:rsidR="00EF232F" w:rsidRDefault="00000000">
      <w:pPr>
        <w:pStyle w:val="MQNumber"/>
      </w:pPr>
      <w:r>
        <w:t>4.</w:t>
      </w:r>
    </w:p>
    <w:p w14:paraId="29E1BEFD" w14:textId="77777777" w:rsidR="00EF232F" w:rsidRDefault="00000000">
      <w:pPr>
        <w:pStyle w:val="MQCodingContent"/>
      </w:pPr>
      <w:r>
        <w:t>"During the THAMAR ZARNI operation exercise, for example, we only had the opportunity to see a first aid kit, but we weren’t able to actually use it in practice. This is a significant limitation, and it’s likely due to financial constraints or a shortage of materials."</w:t>
      </w:r>
    </w:p>
    <w:p w14:paraId="5468CA7F" w14:textId="77777777" w:rsidR="00EF232F" w:rsidRDefault="00000000">
      <w:pPr>
        <w:pStyle w:val="MQSource"/>
      </w:pPr>
      <w:r>
        <w:t xml:space="preserve">Code: </w:t>
      </w:r>
      <w:r>
        <w:rPr>
          <w:color w:val="3B82F6"/>
        </w:rPr>
        <w:t xml:space="preserve">● </w:t>
      </w:r>
      <w:r>
        <w:t>Need more Resources   Weight score: 0</w:t>
      </w:r>
    </w:p>
    <w:p w14:paraId="532D5B21" w14:textId="77777777" w:rsidR="00EF232F" w:rsidRDefault="00000000">
      <w:pPr>
        <w:pStyle w:val="MQSource"/>
      </w:pPr>
      <w:r>
        <w:t>Focus Group Discussion (Teachers), 98 - 98</w:t>
      </w:r>
    </w:p>
    <w:p w14:paraId="0E0DD789" w14:textId="77777777" w:rsidR="00EF232F" w:rsidRDefault="00000000">
      <w:pPr>
        <w:pStyle w:val="MQSource"/>
      </w:pPr>
      <w:r>
        <w:t>Created: 18/12/2024 13:27 by Dr. Zaw Phyo, Modified: 18/12/2024 13:27 by Dr. Zaw Phyo</w:t>
      </w:r>
    </w:p>
    <w:p w14:paraId="44124E61" w14:textId="77777777" w:rsidR="00EF232F" w:rsidRDefault="00000000">
      <w:pPr>
        <w:pStyle w:val="MQSource"/>
      </w:pPr>
      <w:r>
        <w:t>Area: 267   1.02%</w:t>
      </w:r>
    </w:p>
    <w:p w14:paraId="0D55AE24" w14:textId="77777777" w:rsidR="00EF232F" w:rsidRDefault="00000000">
      <w:pPr>
        <w:pStyle w:val="MQNumber"/>
      </w:pPr>
      <w:r>
        <w:t>5.</w:t>
      </w:r>
    </w:p>
    <w:p w14:paraId="2B0658D2" w14:textId="77777777" w:rsidR="00EF232F" w:rsidRDefault="00000000">
      <w:pPr>
        <w:pStyle w:val="MQCodingContent"/>
      </w:pPr>
      <w:r>
        <w:t>"Without these resources, it’s difficult to fully grasp the practical aspects of military medicine."</w:t>
      </w:r>
    </w:p>
    <w:p w14:paraId="2D8A3D8B" w14:textId="77777777" w:rsidR="00EF232F" w:rsidRDefault="00000000">
      <w:pPr>
        <w:pStyle w:val="MQSource"/>
      </w:pPr>
      <w:r>
        <w:t xml:space="preserve">Code: </w:t>
      </w:r>
      <w:r>
        <w:rPr>
          <w:color w:val="3B82F6"/>
        </w:rPr>
        <w:t xml:space="preserve">● </w:t>
      </w:r>
      <w:r>
        <w:t>Need more Resources   Weight score: 0</w:t>
      </w:r>
    </w:p>
    <w:p w14:paraId="2B67BB63" w14:textId="77777777" w:rsidR="00EF232F" w:rsidRDefault="00000000">
      <w:pPr>
        <w:pStyle w:val="MQSource"/>
      </w:pPr>
      <w:r>
        <w:t>Focus Group Discussion (Teachers), 98 - 98</w:t>
      </w:r>
    </w:p>
    <w:p w14:paraId="458CA027" w14:textId="77777777" w:rsidR="00EF232F" w:rsidRDefault="00000000">
      <w:pPr>
        <w:pStyle w:val="MQSource"/>
      </w:pPr>
      <w:r>
        <w:t>Created: 18/12/2024 13:28 by Dr. Zaw Phyo, Modified: 18/12/2024 13:28 by Dr. Zaw Phyo</w:t>
      </w:r>
    </w:p>
    <w:p w14:paraId="3EE8D42E" w14:textId="77777777" w:rsidR="00EF232F" w:rsidRDefault="00000000">
      <w:pPr>
        <w:pStyle w:val="MQSource"/>
      </w:pPr>
      <w:r>
        <w:t>Area: 98   0.37%</w:t>
      </w:r>
    </w:p>
    <w:p w14:paraId="0520C4A7" w14:textId="77777777" w:rsidR="00EF232F" w:rsidRDefault="00000000">
      <w:pPr>
        <w:pStyle w:val="MQNumber"/>
      </w:pPr>
      <w:r>
        <w:t>6.</w:t>
      </w:r>
    </w:p>
    <w:p w14:paraId="5524E946" w14:textId="77777777" w:rsidR="00EF232F" w:rsidRDefault="00000000">
      <w:pPr>
        <w:pStyle w:val="MQCodingContent"/>
      </w:pPr>
      <w:r>
        <w:t>"We also need more resources to support realistic simulations and provide students with hands-on training in these critical areas."</w:t>
      </w:r>
    </w:p>
    <w:p w14:paraId="0415FB86" w14:textId="77777777" w:rsidR="00EF232F" w:rsidRDefault="00000000">
      <w:pPr>
        <w:pStyle w:val="MQSource"/>
      </w:pPr>
      <w:r>
        <w:t xml:space="preserve">Code: </w:t>
      </w:r>
      <w:r>
        <w:rPr>
          <w:color w:val="3B82F6"/>
        </w:rPr>
        <w:t xml:space="preserve">● </w:t>
      </w:r>
      <w:r>
        <w:t>Need more Resources   Weight score: 0</w:t>
      </w:r>
    </w:p>
    <w:p w14:paraId="5A5EF608" w14:textId="77777777" w:rsidR="00EF232F" w:rsidRDefault="00000000">
      <w:pPr>
        <w:pStyle w:val="MQSource"/>
      </w:pPr>
      <w:r>
        <w:t>Focus Group Discussion (Teachers), 118 - 118</w:t>
      </w:r>
    </w:p>
    <w:p w14:paraId="08116D26" w14:textId="77777777" w:rsidR="00EF232F" w:rsidRDefault="00000000">
      <w:pPr>
        <w:pStyle w:val="MQSource"/>
      </w:pPr>
      <w:r>
        <w:t>Created: 18/12/2024 13:33 by Dr. Zaw Phyo, Modified: 18/12/2024 13:33 by Dr. Zaw Phyo</w:t>
      </w:r>
    </w:p>
    <w:p w14:paraId="1F94EEEC" w14:textId="77777777" w:rsidR="00EF232F" w:rsidRDefault="00000000">
      <w:pPr>
        <w:pStyle w:val="MQSource"/>
      </w:pPr>
      <w:r>
        <w:t>Area: 129   0.49%</w:t>
      </w:r>
    </w:p>
    <w:p w14:paraId="2F9E9C57" w14:textId="77777777" w:rsidR="00EF232F" w:rsidRDefault="00000000">
      <w:pPr>
        <w:pStyle w:val="MQNumber"/>
      </w:pPr>
      <w:r>
        <w:t>7.</w:t>
      </w:r>
    </w:p>
    <w:p w14:paraId="72E08FD1" w14:textId="77777777" w:rsidR="00EF232F" w:rsidRDefault="00000000">
      <w:pPr>
        <w:pStyle w:val="MQCodingContent"/>
      </w:pPr>
      <w:r>
        <w:lastRenderedPageBreak/>
        <w:t>"To improve military medicine training, we need more resources dedicated to practical skills and simulation-based learning."</w:t>
      </w:r>
    </w:p>
    <w:p w14:paraId="2BFA3971" w14:textId="77777777" w:rsidR="00EF232F" w:rsidRDefault="00000000">
      <w:pPr>
        <w:pStyle w:val="MQSource"/>
      </w:pPr>
      <w:r>
        <w:t xml:space="preserve">Code: </w:t>
      </w:r>
      <w:r>
        <w:rPr>
          <w:color w:val="3B82F6"/>
        </w:rPr>
        <w:t xml:space="preserve">● </w:t>
      </w:r>
      <w:r>
        <w:t>Need more Resources   Weight score: 0</w:t>
      </w:r>
    </w:p>
    <w:p w14:paraId="397A68E9" w14:textId="77777777" w:rsidR="00EF232F" w:rsidRDefault="00000000">
      <w:pPr>
        <w:pStyle w:val="MQSource"/>
      </w:pPr>
      <w:r>
        <w:t>Focus Group Discussion (Teachers), 120 - 120</w:t>
      </w:r>
    </w:p>
    <w:p w14:paraId="281789B7" w14:textId="77777777" w:rsidR="00EF232F" w:rsidRDefault="00000000">
      <w:pPr>
        <w:pStyle w:val="MQSource"/>
      </w:pPr>
      <w:r>
        <w:t>Created: 18/12/2024 13:33 by Dr. Zaw Phyo, Modified: 18/12/2024 13:33 by Dr. Zaw Phyo</w:t>
      </w:r>
    </w:p>
    <w:p w14:paraId="2A0AE781" w14:textId="77777777" w:rsidR="00EF232F" w:rsidRDefault="00000000">
      <w:pPr>
        <w:pStyle w:val="MQSource"/>
      </w:pPr>
      <w:r>
        <w:t>Area: 122   0.47%</w:t>
      </w:r>
    </w:p>
    <w:p w14:paraId="7F601846" w14:textId="77777777" w:rsidR="00EF232F" w:rsidRDefault="00000000">
      <w:pPr>
        <w:pStyle w:val="MQHeader2"/>
      </w:pPr>
      <w:bookmarkStart w:id="32" w:name="M_Code_13"/>
      <w:bookmarkStart w:id="33" w:name="_Toc197597572"/>
      <w:r>
        <w:t>6.2. Need for Interactive Learning</w:t>
      </w:r>
      <w:bookmarkEnd w:id="32"/>
      <w:bookmarkEnd w:id="33"/>
    </w:p>
    <w:p w14:paraId="24904286" w14:textId="77777777" w:rsidR="00EF232F" w:rsidRDefault="00000000">
      <w:pPr>
        <w:pStyle w:val="MQNumber"/>
      </w:pPr>
      <w:r>
        <w:t>1.</w:t>
      </w:r>
    </w:p>
    <w:p w14:paraId="4D54C35B" w14:textId="77777777" w:rsidR="00EF232F" w:rsidRDefault="00000000">
      <w:pPr>
        <w:pStyle w:val="MQCodingContent"/>
      </w:pPr>
      <w:r>
        <w:t>"The military medicine module covers a variety of topics, each taught by senior and experienced medical officers from different specialties. However, lectures alone can sometimes be boring and may not fully engage students."</w:t>
      </w:r>
    </w:p>
    <w:p w14:paraId="47D74822" w14:textId="77777777" w:rsidR="00EF232F" w:rsidRDefault="00000000">
      <w:pPr>
        <w:pStyle w:val="MQSource"/>
      </w:pPr>
      <w:r>
        <w:t xml:space="preserve">Code: </w:t>
      </w:r>
      <w:r>
        <w:rPr>
          <w:color w:val="3B82F6"/>
        </w:rPr>
        <w:t xml:space="preserve">● </w:t>
      </w:r>
      <w:r>
        <w:t>Need for Interactive Learning   Weight score: 0</w:t>
      </w:r>
    </w:p>
    <w:p w14:paraId="28F72488" w14:textId="77777777" w:rsidR="00EF232F" w:rsidRDefault="00000000">
      <w:pPr>
        <w:pStyle w:val="MQSource"/>
      </w:pPr>
      <w:r>
        <w:t>Focus Group Discussion (Teachers), 28 - 28</w:t>
      </w:r>
    </w:p>
    <w:p w14:paraId="2C4149A1" w14:textId="77777777" w:rsidR="00EF232F" w:rsidRDefault="00000000">
      <w:pPr>
        <w:pStyle w:val="MQSource"/>
      </w:pPr>
      <w:r>
        <w:t>Created: 18/12/2024 12:45 by Dr. Zaw Phyo, Modified: 18/12/2024 12:45 by Dr. Zaw Phyo</w:t>
      </w:r>
    </w:p>
    <w:p w14:paraId="5FB25F42" w14:textId="77777777" w:rsidR="00EF232F" w:rsidRDefault="00000000">
      <w:pPr>
        <w:pStyle w:val="MQSource"/>
      </w:pPr>
      <w:r>
        <w:t>Area: 222   0.85%</w:t>
      </w:r>
    </w:p>
    <w:p w14:paraId="58FD428A" w14:textId="77777777" w:rsidR="00EF232F" w:rsidRDefault="00000000">
      <w:pPr>
        <w:pStyle w:val="MQNumber"/>
      </w:pPr>
      <w:r>
        <w:t>2.</w:t>
      </w:r>
    </w:p>
    <w:p w14:paraId="06EE80A0" w14:textId="77777777" w:rsidR="00EF232F" w:rsidRDefault="00000000">
      <w:pPr>
        <w:pStyle w:val="MQCodingContent"/>
      </w:pPr>
      <w:r>
        <w:t>"To make learning more interactive and engaging, it would be beneficial to explore different teaching methods. Incorporating case studies, hands-on simulations, or real-world scenarios could help make the material more interesting and easier to understand, allowing students to better absorb and apply the knowledge"</w:t>
      </w:r>
    </w:p>
    <w:p w14:paraId="06C94176" w14:textId="77777777" w:rsidR="00EF232F" w:rsidRDefault="00000000">
      <w:pPr>
        <w:pStyle w:val="MQSource"/>
      </w:pPr>
      <w:r>
        <w:t xml:space="preserve">Code: </w:t>
      </w:r>
      <w:r>
        <w:rPr>
          <w:color w:val="3B82F6"/>
        </w:rPr>
        <w:t xml:space="preserve">● </w:t>
      </w:r>
      <w:r>
        <w:t>Need for Interactive Learning   Weight score: 0</w:t>
      </w:r>
    </w:p>
    <w:p w14:paraId="71E0FC58" w14:textId="77777777" w:rsidR="00EF232F" w:rsidRDefault="00000000">
      <w:pPr>
        <w:pStyle w:val="MQSource"/>
      </w:pPr>
      <w:r>
        <w:t>Focus Group Discussion (Teachers), 28 - 28</w:t>
      </w:r>
    </w:p>
    <w:p w14:paraId="5F3DA9D0" w14:textId="77777777" w:rsidR="00EF232F" w:rsidRDefault="00000000">
      <w:pPr>
        <w:pStyle w:val="MQSource"/>
      </w:pPr>
      <w:r>
        <w:t>Created: 18/12/2024 12:46 by Dr. Zaw Phyo, Modified: 18/12/2024 12:46 by Dr. Zaw Phyo</w:t>
      </w:r>
    </w:p>
    <w:p w14:paraId="5BA8757D" w14:textId="77777777" w:rsidR="00EF232F" w:rsidRDefault="00000000">
      <w:pPr>
        <w:pStyle w:val="MQSource"/>
      </w:pPr>
      <w:r>
        <w:t>Area: 314   1.20%</w:t>
      </w:r>
    </w:p>
    <w:p w14:paraId="68B02FF3" w14:textId="77777777" w:rsidR="00EF232F" w:rsidRDefault="00000000">
      <w:pPr>
        <w:pStyle w:val="MQNumber"/>
      </w:pPr>
      <w:r>
        <w:t>3.</w:t>
      </w:r>
    </w:p>
    <w:p w14:paraId="4A2C5A90" w14:textId="77777777" w:rsidR="00EF232F" w:rsidRDefault="00000000">
      <w:pPr>
        <w:pStyle w:val="MQCodingContent"/>
      </w:pPr>
      <w:r>
        <w:t>"To make military medicine more engaging and interactive, it should combine lectures with practical sessions, using more interesting and fun teaching methods."</w:t>
      </w:r>
    </w:p>
    <w:p w14:paraId="229B25A0" w14:textId="77777777" w:rsidR="00EF232F" w:rsidRDefault="00000000">
      <w:pPr>
        <w:pStyle w:val="MQSource"/>
      </w:pPr>
      <w:r>
        <w:t xml:space="preserve">Code: </w:t>
      </w:r>
      <w:r>
        <w:rPr>
          <w:color w:val="3B82F6"/>
        </w:rPr>
        <w:t xml:space="preserve">● </w:t>
      </w:r>
      <w:r>
        <w:t>Need for Interactive Learning   Weight score: 0</w:t>
      </w:r>
    </w:p>
    <w:p w14:paraId="34FF2066" w14:textId="77777777" w:rsidR="00EF232F" w:rsidRDefault="00000000">
      <w:pPr>
        <w:pStyle w:val="MQSource"/>
      </w:pPr>
      <w:r>
        <w:t>Focus Group Discussion (Teachers), 33 - 33</w:t>
      </w:r>
    </w:p>
    <w:p w14:paraId="3A8AC884" w14:textId="77777777" w:rsidR="00EF232F" w:rsidRDefault="00000000">
      <w:pPr>
        <w:pStyle w:val="MQSource"/>
      </w:pPr>
      <w:r>
        <w:t>Created: 18/12/2024 12:48 by Dr. Zaw Phyo, Modified: 18/12/2024 12:48 by Dr. Zaw Phyo</w:t>
      </w:r>
    </w:p>
    <w:p w14:paraId="793B3329" w14:textId="77777777" w:rsidR="00EF232F" w:rsidRDefault="00000000">
      <w:pPr>
        <w:pStyle w:val="MQSource"/>
      </w:pPr>
      <w:r>
        <w:t>Area: 157   0.60%</w:t>
      </w:r>
    </w:p>
    <w:p w14:paraId="6F26A979" w14:textId="77777777" w:rsidR="00EF232F" w:rsidRDefault="00000000">
      <w:pPr>
        <w:pStyle w:val="MQNumber"/>
      </w:pPr>
      <w:r>
        <w:t>4.</w:t>
      </w:r>
    </w:p>
    <w:p w14:paraId="39407148" w14:textId="77777777" w:rsidR="00EF232F" w:rsidRDefault="00000000">
      <w:pPr>
        <w:pStyle w:val="MQCodingContent"/>
      </w:pPr>
      <w:r>
        <w:t>"Lastly, field exercises and live drills, such as mock surgeries or triage, would give us practical experience and better prepare us for military healthcare duties."</w:t>
      </w:r>
    </w:p>
    <w:p w14:paraId="7846A767" w14:textId="77777777" w:rsidR="00EF232F" w:rsidRDefault="00000000">
      <w:pPr>
        <w:pStyle w:val="MQSource"/>
      </w:pPr>
      <w:r>
        <w:t xml:space="preserve">Code: </w:t>
      </w:r>
      <w:r>
        <w:rPr>
          <w:color w:val="3B82F6"/>
        </w:rPr>
        <w:t xml:space="preserve">● </w:t>
      </w:r>
      <w:r>
        <w:t>Need for Interactive Learning   Weight score: 0</w:t>
      </w:r>
    </w:p>
    <w:p w14:paraId="499108DD" w14:textId="77777777" w:rsidR="00EF232F" w:rsidRDefault="00000000">
      <w:pPr>
        <w:pStyle w:val="MQSource"/>
      </w:pPr>
      <w:r>
        <w:t>Focus Group Discussion (Teachers), 105 - 105</w:t>
      </w:r>
    </w:p>
    <w:p w14:paraId="5C0DD63B" w14:textId="77777777" w:rsidR="00EF232F" w:rsidRDefault="00000000">
      <w:pPr>
        <w:pStyle w:val="MQSource"/>
      </w:pPr>
      <w:r>
        <w:t>Created: 18/12/2024 13:30 by Dr. Zaw Phyo, Modified: 18/12/2024 13:30 by Dr. Zaw Phyo</w:t>
      </w:r>
    </w:p>
    <w:p w14:paraId="19E08E5F" w14:textId="77777777" w:rsidR="00EF232F" w:rsidRDefault="00000000">
      <w:pPr>
        <w:pStyle w:val="MQSource"/>
      </w:pPr>
      <w:r>
        <w:t>Area: 163   0.62%</w:t>
      </w:r>
    </w:p>
    <w:p w14:paraId="56C28C6E" w14:textId="77777777" w:rsidR="00EF232F" w:rsidRDefault="00000000">
      <w:pPr>
        <w:pStyle w:val="MQHeader2"/>
      </w:pPr>
      <w:bookmarkStart w:id="34" w:name="M_Code_12"/>
      <w:bookmarkStart w:id="35" w:name="_Toc197597573"/>
      <w:r>
        <w:t>6.3. Need for Increased Practical Training</w:t>
      </w:r>
      <w:bookmarkEnd w:id="34"/>
      <w:bookmarkEnd w:id="35"/>
    </w:p>
    <w:p w14:paraId="00924177" w14:textId="77777777" w:rsidR="00EF232F" w:rsidRDefault="00000000">
      <w:pPr>
        <w:pStyle w:val="MQNumber"/>
      </w:pPr>
      <w:r>
        <w:t>1.</w:t>
      </w:r>
    </w:p>
    <w:p w14:paraId="05E61C1F" w14:textId="77777777" w:rsidR="00EF232F" w:rsidRDefault="00000000">
      <w:pPr>
        <w:pStyle w:val="MQCodingContent"/>
      </w:pPr>
      <w:r>
        <w:t>"Most of the topics in military medicine are taught through lectures from Year 1 to Year 5, with each session lasting one to three weeks per year. The THAMAR ZARNI operation is conducted during the internship, lasting 7 days at a military camp."</w:t>
      </w:r>
    </w:p>
    <w:p w14:paraId="67D172FB" w14:textId="77777777" w:rsidR="00EF232F" w:rsidRDefault="00000000">
      <w:pPr>
        <w:pStyle w:val="MQSource"/>
      </w:pPr>
      <w:r>
        <w:t xml:space="preserve">Code: </w:t>
      </w:r>
      <w:r>
        <w:rPr>
          <w:color w:val="3B82F6"/>
        </w:rPr>
        <w:t xml:space="preserve">● </w:t>
      </w:r>
      <w:r>
        <w:t>Need for Increased Practical Training   Weight score: 0</w:t>
      </w:r>
    </w:p>
    <w:p w14:paraId="6934E27A" w14:textId="77777777" w:rsidR="00EF232F" w:rsidRDefault="00000000">
      <w:pPr>
        <w:pStyle w:val="MQSource"/>
      </w:pPr>
      <w:r>
        <w:t>Focus Group Discussion (Teachers), 25 - 25</w:t>
      </w:r>
    </w:p>
    <w:p w14:paraId="2CE1545D" w14:textId="77777777" w:rsidR="00EF232F" w:rsidRDefault="00000000">
      <w:pPr>
        <w:pStyle w:val="MQSource"/>
      </w:pPr>
      <w:r>
        <w:t>Created: 18/12/2024 12:44 by Dr. Zaw Phyo, Modified: 18/12/2024 12:44 by Dr. Zaw Phyo</w:t>
      </w:r>
    </w:p>
    <w:p w14:paraId="5B6E38CB" w14:textId="77777777" w:rsidR="00EF232F" w:rsidRDefault="00000000">
      <w:pPr>
        <w:pStyle w:val="MQSource"/>
      </w:pPr>
      <w:r>
        <w:t>Area: 243   0.93%</w:t>
      </w:r>
    </w:p>
    <w:p w14:paraId="2E85A8C0" w14:textId="77777777" w:rsidR="00EF232F" w:rsidRDefault="00000000">
      <w:pPr>
        <w:pStyle w:val="MQNumber"/>
      </w:pPr>
      <w:r>
        <w:t>2.</w:t>
      </w:r>
    </w:p>
    <w:p w14:paraId="58A7A1E5" w14:textId="77777777" w:rsidR="00EF232F" w:rsidRDefault="00000000">
      <w:pPr>
        <w:pStyle w:val="MQCodingContent"/>
      </w:pPr>
      <w:r>
        <w:lastRenderedPageBreak/>
        <w:t>"I would suggest that rather than focusing solely on lectures, it would be more beneficial to incorporate real-world scenarios and problems that reflect the current situation"</w:t>
      </w:r>
    </w:p>
    <w:p w14:paraId="31FAA75B" w14:textId="77777777" w:rsidR="00EF232F" w:rsidRDefault="00000000">
      <w:pPr>
        <w:pStyle w:val="MQSource"/>
      </w:pPr>
      <w:r>
        <w:t xml:space="preserve">Code: </w:t>
      </w:r>
      <w:r>
        <w:rPr>
          <w:color w:val="3B82F6"/>
        </w:rPr>
        <w:t xml:space="preserve">● </w:t>
      </w:r>
      <w:r>
        <w:t>Need for Increased Practical Training   Weight score: 0</w:t>
      </w:r>
    </w:p>
    <w:p w14:paraId="77F32DBD" w14:textId="77777777" w:rsidR="00EF232F" w:rsidRDefault="00000000">
      <w:pPr>
        <w:pStyle w:val="MQSource"/>
      </w:pPr>
      <w:r>
        <w:t>Focus Group Discussion (Teachers), 26 - 26</w:t>
      </w:r>
    </w:p>
    <w:p w14:paraId="472EAA24" w14:textId="77777777" w:rsidR="00EF232F" w:rsidRDefault="00000000">
      <w:pPr>
        <w:pStyle w:val="MQSource"/>
      </w:pPr>
      <w:r>
        <w:t>Created: 18/12/2024 12:43 by Dr. Zaw Phyo, Modified: 18/12/2024 12:43 by Dr. Zaw Phyo</w:t>
      </w:r>
    </w:p>
    <w:p w14:paraId="6441F1EE" w14:textId="77777777" w:rsidR="00EF232F" w:rsidRDefault="00000000">
      <w:pPr>
        <w:pStyle w:val="MQSource"/>
      </w:pPr>
      <w:r>
        <w:t>Area: 173   0.66%</w:t>
      </w:r>
    </w:p>
    <w:p w14:paraId="50EB22E8" w14:textId="77777777" w:rsidR="00EF232F" w:rsidRDefault="00000000">
      <w:pPr>
        <w:pStyle w:val="MQNumber"/>
      </w:pPr>
      <w:r>
        <w:t>3.</w:t>
      </w:r>
    </w:p>
    <w:p w14:paraId="67A70A40" w14:textId="77777777" w:rsidR="00EF232F" w:rsidRDefault="00000000">
      <w:pPr>
        <w:pStyle w:val="MQCodingContent"/>
      </w:pPr>
      <w:r>
        <w:t>"While the coverage and time allocation for the module are adequate within the overall curriculum, there is a need for more practical training."</w:t>
      </w:r>
    </w:p>
    <w:p w14:paraId="0E412FA4" w14:textId="77777777" w:rsidR="00EF232F" w:rsidRDefault="00000000">
      <w:pPr>
        <w:pStyle w:val="MQSource"/>
      </w:pPr>
      <w:r>
        <w:t xml:space="preserve">Code: </w:t>
      </w:r>
      <w:r>
        <w:rPr>
          <w:color w:val="3B82F6"/>
        </w:rPr>
        <w:t xml:space="preserve">● </w:t>
      </w:r>
      <w:r>
        <w:t>Need for Increased Practical Training   Weight score: 0</w:t>
      </w:r>
    </w:p>
    <w:p w14:paraId="75CD59C0" w14:textId="77777777" w:rsidR="00EF232F" w:rsidRDefault="00000000">
      <w:pPr>
        <w:pStyle w:val="MQSource"/>
      </w:pPr>
      <w:r>
        <w:t>Focus Group Discussion (Teachers), 31 - 31</w:t>
      </w:r>
    </w:p>
    <w:p w14:paraId="61F91D46" w14:textId="77777777" w:rsidR="00EF232F" w:rsidRDefault="00000000">
      <w:pPr>
        <w:pStyle w:val="MQSource"/>
      </w:pPr>
      <w:r>
        <w:t>Created: 18/12/2024 12:47 by Dr. Zaw Phyo, Modified: 18/12/2024 12:47 by Dr. Zaw Phyo</w:t>
      </w:r>
    </w:p>
    <w:p w14:paraId="2CE4F074" w14:textId="77777777" w:rsidR="00EF232F" w:rsidRDefault="00000000">
      <w:pPr>
        <w:pStyle w:val="MQSource"/>
      </w:pPr>
      <w:r>
        <w:t>Area: 142   0.54%</w:t>
      </w:r>
    </w:p>
    <w:p w14:paraId="65E96CCD" w14:textId="77777777" w:rsidR="00EF232F" w:rsidRDefault="00000000">
      <w:pPr>
        <w:pStyle w:val="MQNumber"/>
      </w:pPr>
      <w:r>
        <w:t>4.</w:t>
      </w:r>
    </w:p>
    <w:p w14:paraId="46FFEC6F" w14:textId="77777777" w:rsidR="00EF232F" w:rsidRDefault="00000000">
      <w:pPr>
        <w:pStyle w:val="MQCodingContent"/>
      </w:pPr>
      <w:r>
        <w:t>"t would be beneficial if practical training were more integrated with lectures for certain topics, to help students better understand and apply the knowledge in real-world scenarios"</w:t>
      </w:r>
    </w:p>
    <w:p w14:paraId="631E30BE" w14:textId="77777777" w:rsidR="00EF232F" w:rsidRDefault="00000000">
      <w:pPr>
        <w:pStyle w:val="MQSource"/>
      </w:pPr>
      <w:r>
        <w:t xml:space="preserve">Code: </w:t>
      </w:r>
      <w:r>
        <w:rPr>
          <w:color w:val="3B82F6"/>
        </w:rPr>
        <w:t xml:space="preserve">● </w:t>
      </w:r>
      <w:r>
        <w:t>Need for Increased Practical Training   Weight score: 0</w:t>
      </w:r>
    </w:p>
    <w:p w14:paraId="1840E1BC" w14:textId="77777777" w:rsidR="00EF232F" w:rsidRDefault="00000000">
      <w:pPr>
        <w:pStyle w:val="MQSource"/>
      </w:pPr>
      <w:r>
        <w:t>Focus Group Discussion (Teachers), 31 - 31</w:t>
      </w:r>
    </w:p>
    <w:p w14:paraId="0C20B4AE" w14:textId="77777777" w:rsidR="00EF232F" w:rsidRDefault="00000000">
      <w:pPr>
        <w:pStyle w:val="MQSource"/>
      </w:pPr>
      <w:r>
        <w:t>Created: 18/12/2024 12:47 by Dr. Zaw Phyo, Modified: 18/12/2024 12:47 by Dr. Zaw Phyo</w:t>
      </w:r>
    </w:p>
    <w:p w14:paraId="5DC02058" w14:textId="77777777" w:rsidR="00EF232F" w:rsidRDefault="00000000">
      <w:pPr>
        <w:pStyle w:val="MQSource"/>
      </w:pPr>
      <w:r>
        <w:t>Area: 181   0.69%</w:t>
      </w:r>
    </w:p>
    <w:p w14:paraId="2EA5C575" w14:textId="77777777" w:rsidR="00EF232F" w:rsidRDefault="00000000">
      <w:pPr>
        <w:pStyle w:val="MQNumber"/>
      </w:pPr>
      <w:r>
        <w:t>5.</w:t>
      </w:r>
    </w:p>
    <w:p w14:paraId="2894EC27" w14:textId="77777777" w:rsidR="00EF232F" w:rsidRDefault="00000000">
      <w:pPr>
        <w:pStyle w:val="MQCodingContent"/>
      </w:pPr>
      <w:r>
        <w:t>"We recommend that certain topics be combined with practical sessions in Years 4 and 5 to help students build confidence and better prepare for the real-world challenges they will face in the field."</w:t>
      </w:r>
    </w:p>
    <w:p w14:paraId="7434550E" w14:textId="77777777" w:rsidR="00EF232F" w:rsidRDefault="00000000">
      <w:pPr>
        <w:pStyle w:val="MQSource"/>
      </w:pPr>
      <w:r>
        <w:t xml:space="preserve">Code: </w:t>
      </w:r>
      <w:r>
        <w:rPr>
          <w:color w:val="3B82F6"/>
        </w:rPr>
        <w:t xml:space="preserve">● </w:t>
      </w:r>
      <w:r>
        <w:t>Need for Increased Practical Training   Weight score: 0</w:t>
      </w:r>
    </w:p>
    <w:p w14:paraId="16AFDF77" w14:textId="77777777" w:rsidR="00EF232F" w:rsidRDefault="00000000">
      <w:pPr>
        <w:pStyle w:val="MQSource"/>
      </w:pPr>
      <w:r>
        <w:t>Focus Group Discussion (Teachers), 44 - 44</w:t>
      </w:r>
    </w:p>
    <w:p w14:paraId="741CA8ED" w14:textId="77777777" w:rsidR="00EF232F" w:rsidRDefault="00000000">
      <w:pPr>
        <w:pStyle w:val="MQSource"/>
      </w:pPr>
      <w:r>
        <w:t>Created: 18/12/2024 13:04 by Dr. Zaw Phyo, Modified: 18/12/2024 13:04 by Dr. Zaw Phyo</w:t>
      </w:r>
    </w:p>
    <w:p w14:paraId="0A897DFE" w14:textId="77777777" w:rsidR="00EF232F" w:rsidRDefault="00000000">
      <w:pPr>
        <w:pStyle w:val="MQSource"/>
      </w:pPr>
      <w:r>
        <w:t>Area: 197   0.75%</w:t>
      </w:r>
    </w:p>
    <w:p w14:paraId="57B33058" w14:textId="77777777" w:rsidR="00EF232F" w:rsidRDefault="00000000">
      <w:pPr>
        <w:pStyle w:val="MQNumber"/>
      </w:pPr>
      <w:r>
        <w:t>6.</w:t>
      </w:r>
    </w:p>
    <w:p w14:paraId="10528D38" w14:textId="77777777" w:rsidR="00EF232F" w:rsidRDefault="00000000">
      <w:pPr>
        <w:pStyle w:val="MQCodingContent"/>
      </w:pPr>
      <w:r>
        <w:t>"A two-week hands-on training session in the internship would allow us to teach the most critical, practical skills needed in military medicine."</w:t>
      </w:r>
    </w:p>
    <w:p w14:paraId="4A004A60" w14:textId="77777777" w:rsidR="00EF232F" w:rsidRDefault="00000000">
      <w:pPr>
        <w:pStyle w:val="MQSource"/>
      </w:pPr>
      <w:r>
        <w:t xml:space="preserve">Code: </w:t>
      </w:r>
      <w:r>
        <w:rPr>
          <w:color w:val="3B82F6"/>
        </w:rPr>
        <w:t xml:space="preserve">● </w:t>
      </w:r>
      <w:r>
        <w:t>Need for Increased Practical Training   Weight score: 0</w:t>
      </w:r>
    </w:p>
    <w:p w14:paraId="08322516" w14:textId="77777777" w:rsidR="00EF232F" w:rsidRDefault="00000000">
      <w:pPr>
        <w:pStyle w:val="MQSource"/>
      </w:pPr>
      <w:r>
        <w:t>Focus Group Discussion (Teachers), 48 - 48</w:t>
      </w:r>
    </w:p>
    <w:p w14:paraId="06C5792A" w14:textId="77777777" w:rsidR="00EF232F" w:rsidRDefault="00000000">
      <w:pPr>
        <w:pStyle w:val="MQSource"/>
      </w:pPr>
      <w:r>
        <w:t>Created: 18/12/2024 13:08 by Dr. Zaw Phyo, Modified: 18/12/2024 13:08 by Dr. Zaw Phyo</w:t>
      </w:r>
    </w:p>
    <w:p w14:paraId="60C5EE43" w14:textId="77777777" w:rsidR="00EF232F" w:rsidRDefault="00000000">
      <w:pPr>
        <w:pStyle w:val="MQSource"/>
      </w:pPr>
      <w:r>
        <w:t>Area: 143   0.55%</w:t>
      </w:r>
    </w:p>
    <w:p w14:paraId="24526E69" w14:textId="77777777" w:rsidR="00EF232F" w:rsidRDefault="00000000">
      <w:pPr>
        <w:pStyle w:val="MQNumber"/>
      </w:pPr>
      <w:r>
        <w:t>7.</w:t>
      </w:r>
    </w:p>
    <w:p w14:paraId="09628578" w14:textId="77777777" w:rsidR="00EF232F" w:rsidRDefault="00000000">
      <w:pPr>
        <w:pStyle w:val="MQCodingContent"/>
      </w:pPr>
      <w:r>
        <w:t>"To properly prepare us for military service, especially in crisis zones or frontline areas, we need access to the right tools and more opportunities for hands-on training."</w:t>
      </w:r>
    </w:p>
    <w:p w14:paraId="23A6FF79" w14:textId="77777777" w:rsidR="00EF232F" w:rsidRDefault="00000000">
      <w:pPr>
        <w:pStyle w:val="MQSource"/>
      </w:pPr>
      <w:r>
        <w:t xml:space="preserve">Code: </w:t>
      </w:r>
      <w:r>
        <w:rPr>
          <w:color w:val="3B82F6"/>
        </w:rPr>
        <w:t xml:space="preserve">● </w:t>
      </w:r>
      <w:r>
        <w:t>Need for Increased Practical Training   Weight score: 0</w:t>
      </w:r>
    </w:p>
    <w:p w14:paraId="58A3853F" w14:textId="77777777" w:rsidR="00EF232F" w:rsidRDefault="00000000">
      <w:pPr>
        <w:pStyle w:val="MQSource"/>
      </w:pPr>
      <w:r>
        <w:t>Focus Group Discussion (Teachers), 98 - 98</w:t>
      </w:r>
    </w:p>
    <w:p w14:paraId="143B95E2" w14:textId="77777777" w:rsidR="00EF232F" w:rsidRDefault="00000000">
      <w:pPr>
        <w:pStyle w:val="MQSource"/>
      </w:pPr>
      <w:r>
        <w:t>Created: 18/12/2024 13:27 by Dr. Zaw Phyo, Modified: 18/12/2024 13:27 by Dr. Zaw Phyo</w:t>
      </w:r>
    </w:p>
    <w:p w14:paraId="4CF1CA54" w14:textId="77777777" w:rsidR="00EF232F" w:rsidRDefault="00000000">
      <w:pPr>
        <w:pStyle w:val="MQSource"/>
      </w:pPr>
      <w:r>
        <w:t>Area: 171   0.65%</w:t>
      </w:r>
    </w:p>
    <w:p w14:paraId="72EBE070" w14:textId="77777777" w:rsidR="00EF232F" w:rsidRDefault="00000000">
      <w:pPr>
        <w:pStyle w:val="MQNumber"/>
      </w:pPr>
      <w:r>
        <w:t>8.</w:t>
      </w:r>
    </w:p>
    <w:p w14:paraId="5E0E266A" w14:textId="77777777" w:rsidR="00EF232F" w:rsidRDefault="00000000">
      <w:pPr>
        <w:pStyle w:val="MQCodingContent"/>
      </w:pPr>
      <w:r>
        <w:t>"Lastly, field exercises and live drills, such as mock surgeries or triage, would give us practical experience and better prepare us for military healthcare duties."</w:t>
      </w:r>
    </w:p>
    <w:p w14:paraId="5FE4A8EA" w14:textId="77777777" w:rsidR="00EF232F" w:rsidRDefault="00000000">
      <w:pPr>
        <w:pStyle w:val="MQSource"/>
      </w:pPr>
      <w:r>
        <w:t xml:space="preserve">Code: </w:t>
      </w:r>
      <w:r>
        <w:rPr>
          <w:color w:val="3B82F6"/>
        </w:rPr>
        <w:t xml:space="preserve">● </w:t>
      </w:r>
      <w:r>
        <w:t>Need for Increased Practical Training   Weight score: 0</w:t>
      </w:r>
    </w:p>
    <w:p w14:paraId="6231153D" w14:textId="77777777" w:rsidR="00EF232F" w:rsidRDefault="00000000">
      <w:pPr>
        <w:pStyle w:val="MQSource"/>
      </w:pPr>
      <w:r>
        <w:t>Focus Group Discussion (Teachers), 105 - 105</w:t>
      </w:r>
    </w:p>
    <w:p w14:paraId="1008A526" w14:textId="77777777" w:rsidR="00EF232F" w:rsidRDefault="00000000">
      <w:pPr>
        <w:pStyle w:val="MQSource"/>
      </w:pPr>
      <w:r>
        <w:t>Created: 18/12/2024 13:29 by Dr. Zaw Phyo, Modified: 18/12/2024 13:29 by Dr. Zaw Phyo</w:t>
      </w:r>
    </w:p>
    <w:p w14:paraId="36B44A11" w14:textId="77777777" w:rsidR="00EF232F" w:rsidRDefault="00000000">
      <w:pPr>
        <w:pStyle w:val="MQSource"/>
      </w:pPr>
      <w:r>
        <w:t>Area: 163   0.62%</w:t>
      </w:r>
      <w:r>
        <w:br w:type="page"/>
      </w:r>
    </w:p>
    <w:p w14:paraId="3D8A4EE9" w14:textId="77777777" w:rsidR="00EF232F" w:rsidRDefault="00000000">
      <w:pPr>
        <w:pStyle w:val="MQHeader1"/>
      </w:pPr>
      <w:bookmarkStart w:id="36" w:name="M_Code_17"/>
      <w:bookmarkStart w:id="37" w:name="_Toc197597574"/>
      <w:r>
        <w:lastRenderedPageBreak/>
        <w:t>7. Other Challenges</w:t>
      </w:r>
      <w:bookmarkEnd w:id="36"/>
      <w:bookmarkEnd w:id="37"/>
    </w:p>
    <w:p w14:paraId="7E020739" w14:textId="77777777" w:rsidR="00EF232F" w:rsidRDefault="00000000">
      <w:pPr>
        <w:pStyle w:val="MQNumber"/>
      </w:pPr>
      <w:r>
        <w:t>1.</w:t>
      </w:r>
    </w:p>
    <w:p w14:paraId="2EDC19F5" w14:textId="77777777" w:rsidR="00EF232F" w:rsidRDefault="00000000">
      <w:pPr>
        <w:pStyle w:val="MQCodingContent"/>
      </w:pPr>
      <w:r>
        <w:t>"However, due to time and resource limitations, we are unable to teach hands-on skills, such as how to properly wear personal protective equipment. Some topics, like this, are difficult to teach effectively because of these constraints."</w:t>
      </w:r>
    </w:p>
    <w:p w14:paraId="4CDC9668" w14:textId="77777777" w:rsidR="00EF232F" w:rsidRDefault="00000000">
      <w:pPr>
        <w:pStyle w:val="MQSource"/>
      </w:pPr>
      <w:r>
        <w:t xml:space="preserve">Code: </w:t>
      </w:r>
      <w:r>
        <w:rPr>
          <w:color w:val="3B82F6"/>
        </w:rPr>
        <w:t xml:space="preserve">● </w:t>
      </w:r>
      <w:r>
        <w:t>Other Challenges   Weight score: 0</w:t>
      </w:r>
    </w:p>
    <w:p w14:paraId="4582FBC8" w14:textId="77777777" w:rsidR="00EF232F" w:rsidRDefault="00000000">
      <w:pPr>
        <w:pStyle w:val="MQSource"/>
      </w:pPr>
      <w:r>
        <w:t>Focus Group Discussion (Teachers), 35 - 35</w:t>
      </w:r>
    </w:p>
    <w:p w14:paraId="4D0205FE" w14:textId="77777777" w:rsidR="00EF232F" w:rsidRDefault="00000000">
      <w:pPr>
        <w:pStyle w:val="MQSource"/>
      </w:pPr>
      <w:r>
        <w:t>Created: 18/12/2024 12:57 by Dr. Zaw Phyo, Modified: 18/12/2024 12:57 by Dr. Zaw Phyo</w:t>
      </w:r>
    </w:p>
    <w:p w14:paraId="61ACAF0C" w14:textId="77777777" w:rsidR="00EF232F" w:rsidRDefault="00000000">
      <w:pPr>
        <w:pStyle w:val="MQSource"/>
      </w:pPr>
      <w:r>
        <w:t>Area: 235   0.90%</w:t>
      </w:r>
    </w:p>
    <w:p w14:paraId="38C44E07" w14:textId="77777777" w:rsidR="00EF232F" w:rsidRDefault="00000000">
      <w:pPr>
        <w:pStyle w:val="MQNumber"/>
      </w:pPr>
      <w:r>
        <w:t>2.</w:t>
      </w:r>
    </w:p>
    <w:p w14:paraId="5DF2473F" w14:textId="77777777" w:rsidR="00EF232F" w:rsidRDefault="00000000">
      <w:pPr>
        <w:pStyle w:val="MQCodingContent"/>
      </w:pPr>
      <w:r>
        <w:t>"Even during the THAMAR ZARNI operation exercise, we face similar resource limitations."</w:t>
      </w:r>
    </w:p>
    <w:p w14:paraId="32A41A86" w14:textId="77777777" w:rsidR="00EF232F" w:rsidRDefault="00000000">
      <w:pPr>
        <w:pStyle w:val="MQSource"/>
      </w:pPr>
      <w:r>
        <w:t xml:space="preserve">Code: </w:t>
      </w:r>
      <w:r>
        <w:rPr>
          <w:color w:val="3B82F6"/>
        </w:rPr>
        <w:t xml:space="preserve">● </w:t>
      </w:r>
      <w:r>
        <w:t>Other Challenges   Weight score: 0</w:t>
      </w:r>
    </w:p>
    <w:p w14:paraId="5C9A49F7" w14:textId="77777777" w:rsidR="00EF232F" w:rsidRDefault="00000000">
      <w:pPr>
        <w:pStyle w:val="MQSource"/>
      </w:pPr>
      <w:r>
        <w:t>Focus Group Discussion (Teachers), 36 - 36</w:t>
      </w:r>
    </w:p>
    <w:p w14:paraId="261466EB" w14:textId="77777777" w:rsidR="00EF232F" w:rsidRDefault="00000000">
      <w:pPr>
        <w:pStyle w:val="MQSource"/>
      </w:pPr>
      <w:r>
        <w:t>Created: 18/12/2024 12:58 by Dr. Zaw Phyo, Modified: 18/12/2024 12:58 by Dr. Zaw Phyo</w:t>
      </w:r>
    </w:p>
    <w:p w14:paraId="77BD0535" w14:textId="77777777" w:rsidR="00EF232F" w:rsidRDefault="00000000">
      <w:pPr>
        <w:pStyle w:val="MQSource"/>
      </w:pPr>
      <w:r>
        <w:t>Area: 86   0.33%</w:t>
      </w:r>
    </w:p>
    <w:p w14:paraId="297DB92B" w14:textId="77777777" w:rsidR="00EF232F" w:rsidRDefault="00000000">
      <w:pPr>
        <w:pStyle w:val="MQNumber"/>
      </w:pPr>
      <w:r>
        <w:t>3.</w:t>
      </w:r>
    </w:p>
    <w:p w14:paraId="57356449" w14:textId="77777777" w:rsidR="00EF232F" w:rsidRDefault="00000000">
      <w:pPr>
        <w:pStyle w:val="MQCodingContent"/>
      </w:pPr>
      <w:r>
        <w:t>"However, due to time and resource constraints, some topics, such as biological or radiological warfare, cannot be taught practically. Instead, we use video clips to illustrate these topics, as we lack the necessary manpower, funds, and materials for hands-on training."</w:t>
      </w:r>
    </w:p>
    <w:p w14:paraId="3655312B" w14:textId="77777777" w:rsidR="00EF232F" w:rsidRDefault="00000000">
      <w:pPr>
        <w:pStyle w:val="MQSource"/>
      </w:pPr>
      <w:r>
        <w:t xml:space="preserve">Code: </w:t>
      </w:r>
      <w:r>
        <w:rPr>
          <w:color w:val="3B82F6"/>
        </w:rPr>
        <w:t xml:space="preserve">● </w:t>
      </w:r>
      <w:r>
        <w:t>Other Challenges   Weight score: 0</w:t>
      </w:r>
    </w:p>
    <w:p w14:paraId="7D4C00A1" w14:textId="77777777" w:rsidR="00EF232F" w:rsidRDefault="00000000">
      <w:pPr>
        <w:pStyle w:val="MQSource"/>
      </w:pPr>
      <w:r>
        <w:t>Focus Group Discussion (Teachers), 43 - 43</w:t>
      </w:r>
    </w:p>
    <w:p w14:paraId="67C121AA" w14:textId="77777777" w:rsidR="00EF232F" w:rsidRDefault="00000000">
      <w:pPr>
        <w:pStyle w:val="MQSource"/>
      </w:pPr>
      <w:r>
        <w:t>Created: 18/12/2024 13:02 by Dr. Zaw Phyo, Modified: 18/12/2024 13:02 by Dr. Zaw Phyo</w:t>
      </w:r>
    </w:p>
    <w:p w14:paraId="7735564A" w14:textId="77777777" w:rsidR="00EF232F" w:rsidRDefault="00000000">
      <w:pPr>
        <w:pStyle w:val="MQSource"/>
      </w:pPr>
      <w:r>
        <w:t>Area: 268   1.02%</w:t>
      </w:r>
    </w:p>
    <w:p w14:paraId="543C456D" w14:textId="77777777" w:rsidR="00EF232F" w:rsidRDefault="00000000">
      <w:pPr>
        <w:pStyle w:val="MQNumber"/>
      </w:pPr>
      <w:r>
        <w:t>4.</w:t>
      </w:r>
    </w:p>
    <w:p w14:paraId="274039D8" w14:textId="77777777" w:rsidR="00EF232F" w:rsidRDefault="00000000">
      <w:pPr>
        <w:pStyle w:val="MQCodingContent"/>
      </w:pPr>
      <w:r>
        <w:t>"Policymakers should allocate more resources to the military medicine module. For example, due to limited resources, students in the internship phase can only see a first aid kit but don't have the opportunity to practice using it."</w:t>
      </w:r>
    </w:p>
    <w:p w14:paraId="65F7E5BD" w14:textId="77777777" w:rsidR="00EF232F" w:rsidRDefault="00000000">
      <w:pPr>
        <w:pStyle w:val="MQSource"/>
      </w:pPr>
      <w:r>
        <w:t xml:space="preserve">Code: </w:t>
      </w:r>
      <w:r>
        <w:rPr>
          <w:color w:val="3B82F6"/>
        </w:rPr>
        <w:t xml:space="preserve">● </w:t>
      </w:r>
      <w:r>
        <w:t>Other Challenges   Weight score: 0</w:t>
      </w:r>
    </w:p>
    <w:p w14:paraId="72356E6E" w14:textId="77777777" w:rsidR="00EF232F" w:rsidRDefault="00000000">
      <w:pPr>
        <w:pStyle w:val="MQSource"/>
      </w:pPr>
      <w:r>
        <w:t>Focus Group Discussion (Teachers), 46 - 46</w:t>
      </w:r>
    </w:p>
    <w:p w14:paraId="06DA6BF3" w14:textId="77777777" w:rsidR="00EF232F" w:rsidRDefault="00000000">
      <w:pPr>
        <w:pStyle w:val="MQSource"/>
      </w:pPr>
      <w:r>
        <w:t>Created: 18/12/2024 13:04 by Dr. Zaw Phyo, Modified: 18/12/2024 13:04 by Dr. Zaw Phyo</w:t>
      </w:r>
    </w:p>
    <w:p w14:paraId="046BF1AB" w14:textId="77777777" w:rsidR="00EF232F" w:rsidRDefault="00000000">
      <w:pPr>
        <w:pStyle w:val="MQSource"/>
      </w:pPr>
      <w:r>
        <w:t>Area: 230   0.88%</w:t>
      </w:r>
    </w:p>
    <w:p w14:paraId="3C22DCED" w14:textId="77777777" w:rsidR="00EF232F" w:rsidRDefault="00000000">
      <w:pPr>
        <w:pStyle w:val="MQNumber"/>
      </w:pPr>
      <w:r>
        <w:t>5.</w:t>
      </w:r>
    </w:p>
    <w:p w14:paraId="20824598" w14:textId="77777777" w:rsidR="00EF232F" w:rsidRDefault="00000000">
      <w:pPr>
        <w:pStyle w:val="MQCodingContent"/>
      </w:pPr>
      <w:r>
        <w:t>"We frequently discuss the need for more time during the internship to gain practical experience and develop essential skills."</w:t>
      </w:r>
    </w:p>
    <w:p w14:paraId="40B4955C" w14:textId="77777777" w:rsidR="00EF232F" w:rsidRDefault="00000000">
      <w:pPr>
        <w:pStyle w:val="MQSource"/>
      </w:pPr>
      <w:r>
        <w:t xml:space="preserve">Code: </w:t>
      </w:r>
      <w:r>
        <w:rPr>
          <w:color w:val="3B82F6"/>
        </w:rPr>
        <w:t xml:space="preserve">● </w:t>
      </w:r>
      <w:r>
        <w:t>Other Challenges   Weight score: 0</w:t>
      </w:r>
    </w:p>
    <w:p w14:paraId="6AD2CCA7" w14:textId="77777777" w:rsidR="00EF232F" w:rsidRDefault="00000000">
      <w:pPr>
        <w:pStyle w:val="MQSource"/>
      </w:pPr>
      <w:r>
        <w:t>Focus Group Discussion (Teachers), 48 - 48</w:t>
      </w:r>
    </w:p>
    <w:p w14:paraId="34020187" w14:textId="77777777" w:rsidR="00EF232F" w:rsidRDefault="00000000">
      <w:pPr>
        <w:pStyle w:val="MQSource"/>
      </w:pPr>
      <w:r>
        <w:t>Created: 18/12/2024 13:07 by Dr. Zaw Phyo, Modified: 18/12/2024 13:07 by Dr. Zaw Phyo</w:t>
      </w:r>
    </w:p>
    <w:p w14:paraId="4C017062" w14:textId="77777777" w:rsidR="00EF232F" w:rsidRDefault="00000000">
      <w:pPr>
        <w:pStyle w:val="MQSource"/>
      </w:pPr>
      <w:r>
        <w:t>Area: 125   0.48%</w:t>
      </w:r>
    </w:p>
    <w:p w14:paraId="6E413F5B" w14:textId="77777777" w:rsidR="00EF232F" w:rsidRDefault="00000000">
      <w:pPr>
        <w:pStyle w:val="MQNumber"/>
      </w:pPr>
      <w:r>
        <w:t>6.</w:t>
      </w:r>
    </w:p>
    <w:p w14:paraId="58288B81" w14:textId="77777777" w:rsidR="00EF232F" w:rsidRDefault="00000000">
      <w:pPr>
        <w:pStyle w:val="MQCodingContent"/>
      </w:pPr>
      <w:r>
        <w:t>"Time plays a critical role in the effectiveness of the training, particularly with 39 students in this intake. If we were given more time to focus on hands-on training for essential medical topics, it would have a significant positive impact on their learning."</w:t>
      </w:r>
    </w:p>
    <w:p w14:paraId="267CC109" w14:textId="77777777" w:rsidR="00EF232F" w:rsidRDefault="00000000">
      <w:pPr>
        <w:pStyle w:val="MQSource"/>
      </w:pPr>
      <w:r>
        <w:t xml:space="preserve">Code: </w:t>
      </w:r>
      <w:r>
        <w:rPr>
          <w:color w:val="3B82F6"/>
        </w:rPr>
        <w:t xml:space="preserve">● </w:t>
      </w:r>
      <w:r>
        <w:t>Other Challenges   Weight score: 0</w:t>
      </w:r>
    </w:p>
    <w:p w14:paraId="1B0642B3" w14:textId="77777777" w:rsidR="00EF232F" w:rsidRDefault="00000000">
      <w:pPr>
        <w:pStyle w:val="MQSource"/>
      </w:pPr>
      <w:r>
        <w:t>Focus Group Discussion (Teachers), 54 - 54</w:t>
      </w:r>
    </w:p>
    <w:p w14:paraId="5A398AFE" w14:textId="77777777" w:rsidR="00EF232F" w:rsidRDefault="00000000">
      <w:pPr>
        <w:pStyle w:val="MQSource"/>
      </w:pPr>
      <w:r>
        <w:t>Created: 18/12/2024 13:09 by Dr. Zaw Phyo, Modified: 18/12/2024 13:09 by Dr. Zaw Phyo</w:t>
      </w:r>
    </w:p>
    <w:p w14:paraId="6C96146D" w14:textId="77777777" w:rsidR="00EF232F" w:rsidRDefault="00000000">
      <w:pPr>
        <w:pStyle w:val="MQSource"/>
      </w:pPr>
      <w:r>
        <w:t>Area: 260   0.99%</w:t>
      </w:r>
    </w:p>
    <w:p w14:paraId="549A97DA" w14:textId="77777777" w:rsidR="00EF232F" w:rsidRDefault="00000000">
      <w:pPr>
        <w:pStyle w:val="MQNumber"/>
      </w:pPr>
      <w:r>
        <w:t>7.</w:t>
      </w:r>
    </w:p>
    <w:p w14:paraId="49C06295" w14:textId="77777777" w:rsidR="00EF232F" w:rsidRDefault="00000000">
      <w:pPr>
        <w:pStyle w:val="MQCodingContent"/>
      </w:pPr>
      <w:r>
        <w:t>"I agree with the importance of time, and another key issue I’d like to highlight is the need for qualified and motivated instructors."</w:t>
      </w:r>
    </w:p>
    <w:p w14:paraId="7492C68B" w14:textId="77777777" w:rsidR="00EF232F" w:rsidRDefault="00000000">
      <w:pPr>
        <w:pStyle w:val="MQSource"/>
      </w:pPr>
      <w:r>
        <w:lastRenderedPageBreak/>
        <w:t xml:space="preserve">Code: </w:t>
      </w:r>
      <w:r>
        <w:rPr>
          <w:color w:val="3B82F6"/>
        </w:rPr>
        <w:t xml:space="preserve">● </w:t>
      </w:r>
      <w:r>
        <w:t>Other Challenges   Weight score: 0</w:t>
      </w:r>
    </w:p>
    <w:p w14:paraId="3DD7A939" w14:textId="77777777" w:rsidR="00EF232F" w:rsidRDefault="00000000">
      <w:pPr>
        <w:pStyle w:val="MQSource"/>
      </w:pPr>
      <w:r>
        <w:t>Focus Group Discussion (Teachers), 57 - 57</w:t>
      </w:r>
    </w:p>
    <w:p w14:paraId="1583CABF" w14:textId="77777777" w:rsidR="00EF232F" w:rsidRDefault="00000000">
      <w:pPr>
        <w:pStyle w:val="MQSource"/>
      </w:pPr>
      <w:r>
        <w:t>Created: 18/12/2024 13:10 by Dr. Zaw Phyo, Modified: 18/12/2024 13:10 by Dr. Zaw Phyo</w:t>
      </w:r>
    </w:p>
    <w:p w14:paraId="7C05CF75" w14:textId="77777777" w:rsidR="00EF232F" w:rsidRDefault="00000000">
      <w:pPr>
        <w:pStyle w:val="MQSource"/>
      </w:pPr>
      <w:r>
        <w:t>Area: 133   0.51%</w:t>
      </w:r>
    </w:p>
    <w:p w14:paraId="05F4C60D" w14:textId="77777777" w:rsidR="00EF232F" w:rsidRDefault="00000000">
      <w:pPr>
        <w:pStyle w:val="MQNumber"/>
      </w:pPr>
      <w:r>
        <w:t>8.</w:t>
      </w:r>
    </w:p>
    <w:p w14:paraId="1A5E8EA8" w14:textId="77777777" w:rsidR="00EF232F" w:rsidRDefault="00000000">
      <w:pPr>
        <w:pStyle w:val="MQCodingContent"/>
      </w:pPr>
      <w:r>
        <w:t>"In addition to the time and manpower issues mentioned, resources are also very limited in our institution."</w:t>
      </w:r>
    </w:p>
    <w:p w14:paraId="389383C5" w14:textId="77777777" w:rsidR="00EF232F" w:rsidRDefault="00000000">
      <w:pPr>
        <w:pStyle w:val="MQSource"/>
      </w:pPr>
      <w:r>
        <w:t xml:space="preserve">Code: </w:t>
      </w:r>
      <w:r>
        <w:rPr>
          <w:color w:val="3B82F6"/>
        </w:rPr>
        <w:t xml:space="preserve">● </w:t>
      </w:r>
      <w:r>
        <w:t>Other Challenges   Weight score: 0</w:t>
      </w:r>
    </w:p>
    <w:p w14:paraId="0E32F403" w14:textId="77777777" w:rsidR="00EF232F" w:rsidRDefault="00000000">
      <w:pPr>
        <w:pStyle w:val="MQSource"/>
      </w:pPr>
      <w:r>
        <w:t>Focus Group Discussion (Teachers), 59 - 59</w:t>
      </w:r>
    </w:p>
    <w:p w14:paraId="53C7C997" w14:textId="77777777" w:rsidR="00EF232F" w:rsidRDefault="00000000">
      <w:pPr>
        <w:pStyle w:val="MQSource"/>
      </w:pPr>
      <w:r>
        <w:t>Created: 18/12/2024 13:11 by Dr. Zaw Phyo, Modified: 18/12/2024 13:11 by Dr. Zaw Phyo</w:t>
      </w:r>
    </w:p>
    <w:p w14:paraId="328D9008" w14:textId="77777777" w:rsidR="00EF232F" w:rsidRDefault="00000000">
      <w:pPr>
        <w:pStyle w:val="MQSource"/>
      </w:pPr>
      <w:r>
        <w:t>Area: 106   0.40%</w:t>
      </w:r>
    </w:p>
    <w:p w14:paraId="7BDB4524" w14:textId="77777777" w:rsidR="00EF232F" w:rsidRDefault="00000000">
      <w:pPr>
        <w:pStyle w:val="MQNumber"/>
      </w:pPr>
      <w:r>
        <w:t>9.</w:t>
      </w:r>
    </w:p>
    <w:p w14:paraId="25F865CC" w14:textId="77777777" w:rsidR="00EF232F" w:rsidRDefault="00000000">
      <w:pPr>
        <w:pStyle w:val="MQCodingContent"/>
      </w:pPr>
      <w:r>
        <w:t>"Having the right resources and training would ensure that they are equipped with the practical skills and confidence needed to respond effectively in these high-pressure environments."</w:t>
      </w:r>
    </w:p>
    <w:p w14:paraId="4566165B" w14:textId="77777777" w:rsidR="00EF232F" w:rsidRDefault="00000000">
      <w:pPr>
        <w:pStyle w:val="MQSource"/>
      </w:pPr>
      <w:r>
        <w:t xml:space="preserve">Code: </w:t>
      </w:r>
      <w:r>
        <w:rPr>
          <w:color w:val="3B82F6"/>
        </w:rPr>
        <w:t xml:space="preserve">● </w:t>
      </w:r>
      <w:r>
        <w:t>Other Challenges   Weight score: 0</w:t>
      </w:r>
    </w:p>
    <w:p w14:paraId="78747354" w14:textId="77777777" w:rsidR="00EF232F" w:rsidRDefault="00000000">
      <w:pPr>
        <w:pStyle w:val="MQSource"/>
      </w:pPr>
      <w:r>
        <w:t>Focus Group Discussion (Teachers), 60 - 60</w:t>
      </w:r>
    </w:p>
    <w:p w14:paraId="2679484A" w14:textId="77777777" w:rsidR="00EF232F" w:rsidRDefault="00000000">
      <w:pPr>
        <w:pStyle w:val="MQSource"/>
      </w:pPr>
      <w:r>
        <w:t>Created: 18/12/2024 13:13 by Dr. Zaw Phyo, Modified: 18/12/2024 13:13 by Dr. Zaw Phyo</w:t>
      </w:r>
    </w:p>
    <w:p w14:paraId="15D71295" w14:textId="77777777" w:rsidR="00EF232F" w:rsidRDefault="00000000">
      <w:pPr>
        <w:pStyle w:val="MQSource"/>
      </w:pPr>
      <w:r>
        <w:t>Area: 183   0.70%</w:t>
      </w:r>
    </w:p>
    <w:p w14:paraId="76F08D7B" w14:textId="77777777" w:rsidR="00EF232F" w:rsidRDefault="00000000">
      <w:pPr>
        <w:pStyle w:val="MQNumber"/>
      </w:pPr>
      <w:r>
        <w:t>10.</w:t>
      </w:r>
    </w:p>
    <w:p w14:paraId="0570A019" w14:textId="77777777" w:rsidR="00EF232F" w:rsidRDefault="00000000">
      <w:pPr>
        <w:pStyle w:val="MQCodingContent"/>
      </w:pPr>
      <w:r>
        <w:t>"This lack of time prevents them from gaining the confidence required to perform effectively, and as a result, many students struggle to learn and perform well."</w:t>
      </w:r>
    </w:p>
    <w:p w14:paraId="4CBA8EA9" w14:textId="77777777" w:rsidR="00EF232F" w:rsidRDefault="00000000">
      <w:pPr>
        <w:pStyle w:val="MQSource"/>
      </w:pPr>
      <w:r>
        <w:t xml:space="preserve">Code: </w:t>
      </w:r>
      <w:r>
        <w:rPr>
          <w:color w:val="3B82F6"/>
        </w:rPr>
        <w:t xml:space="preserve">● </w:t>
      </w:r>
      <w:r>
        <w:t>Other Challenges   Weight score: 0</w:t>
      </w:r>
    </w:p>
    <w:p w14:paraId="2BFFD059" w14:textId="77777777" w:rsidR="00EF232F" w:rsidRDefault="00000000">
      <w:pPr>
        <w:pStyle w:val="MQSource"/>
      </w:pPr>
      <w:r>
        <w:t>Focus Group Discussion (Teachers), 65 - 65</w:t>
      </w:r>
    </w:p>
    <w:p w14:paraId="0FE8AFD7" w14:textId="77777777" w:rsidR="00EF232F" w:rsidRDefault="00000000">
      <w:pPr>
        <w:pStyle w:val="MQSource"/>
      </w:pPr>
      <w:r>
        <w:t>Created: 18/12/2024 13:16 by Dr. Zaw Phyo, Modified: 18/12/2024 13:16 by Dr. Zaw Phyo</w:t>
      </w:r>
    </w:p>
    <w:p w14:paraId="6CAE85D9" w14:textId="77777777" w:rsidR="00EF232F" w:rsidRDefault="00000000">
      <w:pPr>
        <w:pStyle w:val="MQSource"/>
      </w:pPr>
      <w:r>
        <w:t>Area: 159   0.61%</w:t>
      </w:r>
    </w:p>
    <w:p w14:paraId="7E51BF41" w14:textId="77777777" w:rsidR="00EF232F" w:rsidRDefault="00000000">
      <w:pPr>
        <w:pStyle w:val="MQNumber"/>
      </w:pPr>
      <w:r>
        <w:t>11.</w:t>
      </w:r>
    </w:p>
    <w:p w14:paraId="21231055" w14:textId="77777777" w:rsidR="00EF232F" w:rsidRDefault="00000000">
      <w:pPr>
        <w:pStyle w:val="MQCodingContent"/>
      </w:pPr>
      <w:r>
        <w:t>"To address this, I believe we need more time for hands-on practice and a shift towards a more practical approach to teaching."</w:t>
      </w:r>
    </w:p>
    <w:p w14:paraId="5936601F" w14:textId="77777777" w:rsidR="00EF232F" w:rsidRDefault="00000000">
      <w:pPr>
        <w:pStyle w:val="MQSource"/>
      </w:pPr>
      <w:r>
        <w:t xml:space="preserve">Code: </w:t>
      </w:r>
      <w:r>
        <w:rPr>
          <w:color w:val="3B82F6"/>
        </w:rPr>
        <w:t xml:space="preserve">● </w:t>
      </w:r>
      <w:r>
        <w:t>Other Challenges   Weight score: 0</w:t>
      </w:r>
    </w:p>
    <w:p w14:paraId="16127DE6" w14:textId="77777777" w:rsidR="00EF232F" w:rsidRDefault="00000000">
      <w:pPr>
        <w:pStyle w:val="MQSource"/>
      </w:pPr>
      <w:r>
        <w:t>Focus Group Discussion (Teachers), 66 - 66</w:t>
      </w:r>
    </w:p>
    <w:p w14:paraId="5E74A4F6" w14:textId="77777777" w:rsidR="00EF232F" w:rsidRDefault="00000000">
      <w:pPr>
        <w:pStyle w:val="MQSource"/>
      </w:pPr>
      <w:r>
        <w:t>Created: 18/12/2024 13:16 by Dr. Zaw Phyo, Modified: 18/12/2024 13:16 by Dr. Zaw Phyo</w:t>
      </w:r>
    </w:p>
    <w:p w14:paraId="3BE96B5A" w14:textId="77777777" w:rsidR="00EF232F" w:rsidRDefault="00000000">
      <w:pPr>
        <w:pStyle w:val="MQSource"/>
      </w:pPr>
      <w:r>
        <w:t>Area: 125   0.48%</w:t>
      </w:r>
    </w:p>
    <w:p w14:paraId="04C82A73" w14:textId="77777777" w:rsidR="00EF232F" w:rsidRDefault="00000000">
      <w:pPr>
        <w:pStyle w:val="MQNumber"/>
      </w:pPr>
      <w:r>
        <w:t>12.</w:t>
      </w:r>
    </w:p>
    <w:p w14:paraId="0E112D96" w14:textId="77777777" w:rsidR="00EF232F" w:rsidRDefault="00000000">
      <w:pPr>
        <w:pStyle w:val="MQCodingContent"/>
      </w:pPr>
      <w:r>
        <w:t>"I would also like to mention that our university currently does not have a dedicated military medicine department, although there are military module coordinators and teachers involved in this module."</w:t>
      </w:r>
    </w:p>
    <w:p w14:paraId="440E829F" w14:textId="77777777" w:rsidR="00EF232F" w:rsidRDefault="00000000">
      <w:pPr>
        <w:pStyle w:val="MQSource"/>
      </w:pPr>
      <w:r>
        <w:t xml:space="preserve">Code: </w:t>
      </w:r>
      <w:r>
        <w:rPr>
          <w:color w:val="3B82F6"/>
        </w:rPr>
        <w:t xml:space="preserve">● </w:t>
      </w:r>
      <w:r>
        <w:t>Other Challenges   Weight score: 0</w:t>
      </w:r>
    </w:p>
    <w:p w14:paraId="7BB5F143" w14:textId="77777777" w:rsidR="00EF232F" w:rsidRDefault="00000000">
      <w:pPr>
        <w:pStyle w:val="MQSource"/>
      </w:pPr>
      <w:r>
        <w:t>Focus Group Discussion (Teachers), 68 - 68</w:t>
      </w:r>
    </w:p>
    <w:p w14:paraId="0DF59FF0" w14:textId="77777777" w:rsidR="00EF232F" w:rsidRDefault="00000000">
      <w:pPr>
        <w:pStyle w:val="MQSource"/>
      </w:pPr>
      <w:r>
        <w:t>Created: 18/12/2024 13:17 by Dr. Zaw Phyo, Modified: 18/12/2024 13:17 by Dr. Zaw Phyo</w:t>
      </w:r>
    </w:p>
    <w:p w14:paraId="230572C3" w14:textId="77777777" w:rsidR="00EF232F" w:rsidRDefault="00000000">
      <w:pPr>
        <w:pStyle w:val="MQSource"/>
      </w:pPr>
      <w:r>
        <w:t>Area: 200   0.76%</w:t>
      </w:r>
    </w:p>
    <w:p w14:paraId="23105BA3" w14:textId="77777777" w:rsidR="00EF232F" w:rsidRDefault="00000000">
      <w:pPr>
        <w:pStyle w:val="MQNumber"/>
      </w:pPr>
      <w:r>
        <w:t>13.</w:t>
      </w:r>
    </w:p>
    <w:p w14:paraId="459849EA" w14:textId="77777777" w:rsidR="00EF232F" w:rsidRDefault="00000000">
      <w:pPr>
        <w:pStyle w:val="MQCodingContent"/>
      </w:pPr>
      <w:r>
        <w:t>"Although the exercise provides valuable hands-on experience, the limited time available means we cannot teach every critical skill in as much depth as we would like."</w:t>
      </w:r>
    </w:p>
    <w:p w14:paraId="7E587DB5" w14:textId="77777777" w:rsidR="00EF232F" w:rsidRDefault="00000000">
      <w:pPr>
        <w:pStyle w:val="MQSource"/>
      </w:pPr>
      <w:r>
        <w:t xml:space="preserve">Code: </w:t>
      </w:r>
      <w:r>
        <w:rPr>
          <w:color w:val="3B82F6"/>
        </w:rPr>
        <w:t xml:space="preserve">● </w:t>
      </w:r>
      <w:r>
        <w:t>Other Challenges   Weight score: 0</w:t>
      </w:r>
    </w:p>
    <w:p w14:paraId="23DB7195" w14:textId="77777777" w:rsidR="00EF232F" w:rsidRDefault="00000000">
      <w:pPr>
        <w:pStyle w:val="MQSource"/>
      </w:pPr>
      <w:r>
        <w:t>Focus Group Discussion (Teachers), 72 - 72</w:t>
      </w:r>
    </w:p>
    <w:p w14:paraId="34A1191A" w14:textId="77777777" w:rsidR="00EF232F" w:rsidRDefault="00000000">
      <w:pPr>
        <w:pStyle w:val="MQSource"/>
      </w:pPr>
      <w:r>
        <w:t>Created: 18/12/2024 13:19 by Dr. Zaw Phyo, Modified: 18/12/2024 13:19 by Dr. Zaw Phyo</w:t>
      </w:r>
    </w:p>
    <w:p w14:paraId="234CC839" w14:textId="77777777" w:rsidR="00EF232F" w:rsidRDefault="00000000">
      <w:pPr>
        <w:pStyle w:val="MQSource"/>
      </w:pPr>
      <w:r>
        <w:t>Area: 165   0.63%</w:t>
      </w:r>
    </w:p>
    <w:p w14:paraId="53A9FB03" w14:textId="77777777" w:rsidR="00EF232F" w:rsidRDefault="00000000">
      <w:pPr>
        <w:pStyle w:val="MQNumber"/>
      </w:pPr>
      <w:r>
        <w:t>14.</w:t>
      </w:r>
    </w:p>
    <w:p w14:paraId="3B0F86CB" w14:textId="77777777" w:rsidR="00EF232F" w:rsidRDefault="00000000">
      <w:pPr>
        <w:pStyle w:val="MQCodingContent"/>
      </w:pPr>
      <w:r>
        <w:t>"As instructors, we need to motivate and emphasize the significance of these topics, even though there may be less hands-on training in these areas."</w:t>
      </w:r>
    </w:p>
    <w:p w14:paraId="5DB2F861" w14:textId="77777777" w:rsidR="00EF232F" w:rsidRDefault="00000000">
      <w:pPr>
        <w:pStyle w:val="MQSource"/>
      </w:pPr>
      <w:r>
        <w:lastRenderedPageBreak/>
        <w:t xml:space="preserve">Code: </w:t>
      </w:r>
      <w:r>
        <w:rPr>
          <w:color w:val="3B82F6"/>
        </w:rPr>
        <w:t xml:space="preserve">● </w:t>
      </w:r>
      <w:r>
        <w:t>Other Challenges   Weight score: 0</w:t>
      </w:r>
    </w:p>
    <w:p w14:paraId="35EF8AE3" w14:textId="77777777" w:rsidR="00EF232F" w:rsidRDefault="00000000">
      <w:pPr>
        <w:pStyle w:val="MQSource"/>
      </w:pPr>
      <w:r>
        <w:t>Focus Group Discussion (Teachers), 81 - 81</w:t>
      </w:r>
    </w:p>
    <w:p w14:paraId="41B004A6" w14:textId="77777777" w:rsidR="00EF232F" w:rsidRDefault="00000000">
      <w:pPr>
        <w:pStyle w:val="MQSource"/>
      </w:pPr>
      <w:r>
        <w:t>Created: 18/12/2024 13:22 by Dr. Zaw Phyo, Modified: 18/12/2024 13:22 by Dr. Zaw Phyo</w:t>
      </w:r>
    </w:p>
    <w:p w14:paraId="18AF3A82" w14:textId="77777777" w:rsidR="00EF232F" w:rsidRDefault="00000000">
      <w:pPr>
        <w:pStyle w:val="MQSource"/>
      </w:pPr>
      <w:r>
        <w:t>Area: 147   0.56%</w:t>
      </w:r>
    </w:p>
    <w:p w14:paraId="15645DC7" w14:textId="77777777" w:rsidR="00EF232F" w:rsidRDefault="00000000">
      <w:pPr>
        <w:pStyle w:val="MQNumber"/>
      </w:pPr>
      <w:r>
        <w:t>15.</w:t>
      </w:r>
    </w:p>
    <w:p w14:paraId="466E58E2" w14:textId="77777777" w:rsidR="00EF232F" w:rsidRDefault="00000000">
      <w:pPr>
        <w:pStyle w:val="MQCodingContent"/>
      </w:pPr>
      <w:r>
        <w:t>"In military medicine, it’s essential for every student to maintain high physical fitness, as it directly impacts our ability to perform our duties, particularly in frontline situations."</w:t>
      </w:r>
    </w:p>
    <w:p w14:paraId="1254BBC8" w14:textId="77777777" w:rsidR="00EF232F" w:rsidRDefault="00000000">
      <w:pPr>
        <w:pStyle w:val="MQSource"/>
      </w:pPr>
      <w:r>
        <w:t xml:space="preserve">Code: </w:t>
      </w:r>
      <w:r>
        <w:rPr>
          <w:color w:val="3B82F6"/>
        </w:rPr>
        <w:t xml:space="preserve">● </w:t>
      </w:r>
      <w:r>
        <w:t>Other Challenges   Weight score: 0</w:t>
      </w:r>
    </w:p>
    <w:p w14:paraId="57B4ADCA" w14:textId="77777777" w:rsidR="00EF232F" w:rsidRDefault="00000000">
      <w:pPr>
        <w:pStyle w:val="MQSource"/>
      </w:pPr>
      <w:r>
        <w:t>Focus Group Discussion (Teachers), 83 - 83</w:t>
      </w:r>
    </w:p>
    <w:p w14:paraId="497BF8D2" w14:textId="77777777" w:rsidR="00EF232F" w:rsidRDefault="00000000">
      <w:pPr>
        <w:pStyle w:val="MQSource"/>
      </w:pPr>
      <w:r>
        <w:t>Created: 18/12/2024 13:23 by Dr. Zaw Phyo, Modified: 18/12/2024 13:23 by Dr. Zaw Phyo</w:t>
      </w:r>
    </w:p>
    <w:p w14:paraId="34057358" w14:textId="77777777" w:rsidR="00EF232F" w:rsidRDefault="00000000">
      <w:pPr>
        <w:pStyle w:val="MQSource"/>
      </w:pPr>
      <w:r>
        <w:t>Area: 185   0.71%</w:t>
      </w:r>
    </w:p>
    <w:p w14:paraId="5026D5C1" w14:textId="77777777" w:rsidR="00EF232F" w:rsidRDefault="00000000">
      <w:pPr>
        <w:pStyle w:val="MQNumber"/>
      </w:pPr>
      <w:r>
        <w:t>16.</w:t>
      </w:r>
    </w:p>
    <w:p w14:paraId="7CE31E55" w14:textId="77777777" w:rsidR="00EF232F" w:rsidRDefault="00000000">
      <w:pPr>
        <w:pStyle w:val="MQCodingContent"/>
      </w:pPr>
      <w:r>
        <w:t>"A major challenge in military medicine is the limited time allocated to the module. We only spend one to two weeks per year on it, which isn’t enough to develop the necessary skills for real-world situations, especially in crisis zones or on the front lines."</w:t>
      </w:r>
    </w:p>
    <w:p w14:paraId="300F9F30" w14:textId="77777777" w:rsidR="00EF232F" w:rsidRDefault="00000000">
      <w:pPr>
        <w:pStyle w:val="MQSource"/>
      </w:pPr>
      <w:r>
        <w:t xml:space="preserve">Code: </w:t>
      </w:r>
      <w:r>
        <w:rPr>
          <w:color w:val="3B82F6"/>
        </w:rPr>
        <w:t xml:space="preserve">● </w:t>
      </w:r>
      <w:r>
        <w:t>Other Challenges   Weight score: 0</w:t>
      </w:r>
    </w:p>
    <w:p w14:paraId="625AB519" w14:textId="77777777" w:rsidR="00EF232F" w:rsidRDefault="00000000">
      <w:pPr>
        <w:pStyle w:val="MQSource"/>
      </w:pPr>
      <w:r>
        <w:t>Focus Group Discussion (Teachers), 93 - 93</w:t>
      </w:r>
    </w:p>
    <w:p w14:paraId="4CE276EB" w14:textId="77777777" w:rsidR="00EF232F" w:rsidRDefault="00000000">
      <w:pPr>
        <w:pStyle w:val="MQSource"/>
      </w:pPr>
      <w:r>
        <w:t>Created: 18/12/2024 13:25 by Dr. Zaw Phyo, Modified: 18/12/2024 13:25 by Dr. Zaw Phyo</w:t>
      </w:r>
    </w:p>
    <w:p w14:paraId="26F8F25C" w14:textId="77777777" w:rsidR="00EF232F" w:rsidRDefault="00000000">
      <w:pPr>
        <w:pStyle w:val="MQSource"/>
      </w:pPr>
      <w:r>
        <w:t>Area: 258   0.99%</w:t>
      </w:r>
    </w:p>
    <w:p w14:paraId="377676DC" w14:textId="77777777" w:rsidR="00EF232F" w:rsidRDefault="00000000">
      <w:pPr>
        <w:pStyle w:val="MQNumber"/>
      </w:pPr>
      <w:r>
        <w:t>17.</w:t>
      </w:r>
    </w:p>
    <w:p w14:paraId="56BA9BAE" w14:textId="77777777" w:rsidR="00EF232F" w:rsidRDefault="00000000">
      <w:pPr>
        <w:pStyle w:val="MQCodingContent"/>
      </w:pPr>
      <w:r>
        <w:t>"Additionally, the lack of practical experience due to limited resources makes it harder to apply what we learn."</w:t>
      </w:r>
    </w:p>
    <w:p w14:paraId="4FF3402C" w14:textId="77777777" w:rsidR="00EF232F" w:rsidRDefault="00000000">
      <w:pPr>
        <w:pStyle w:val="MQSource"/>
      </w:pPr>
      <w:r>
        <w:t xml:space="preserve">Code: </w:t>
      </w:r>
      <w:r>
        <w:rPr>
          <w:color w:val="3B82F6"/>
        </w:rPr>
        <w:t xml:space="preserve">● </w:t>
      </w:r>
      <w:r>
        <w:t>Other Challenges   Weight score: 0</w:t>
      </w:r>
    </w:p>
    <w:p w14:paraId="41F1A948" w14:textId="77777777" w:rsidR="00EF232F" w:rsidRDefault="00000000">
      <w:pPr>
        <w:pStyle w:val="MQSource"/>
      </w:pPr>
      <w:r>
        <w:t>Focus Group Discussion (Teachers), 93 - 93</w:t>
      </w:r>
    </w:p>
    <w:p w14:paraId="6EF80C11" w14:textId="77777777" w:rsidR="00EF232F" w:rsidRDefault="00000000">
      <w:pPr>
        <w:pStyle w:val="MQSource"/>
      </w:pPr>
      <w:r>
        <w:t>Created: 18/12/2024 13:25 by Dr. Zaw Phyo, Modified: 18/12/2024 13:25 by Dr. Zaw Phyo</w:t>
      </w:r>
    </w:p>
    <w:p w14:paraId="3CF3CB02" w14:textId="77777777" w:rsidR="00EF232F" w:rsidRDefault="00000000">
      <w:pPr>
        <w:pStyle w:val="MQSource"/>
      </w:pPr>
      <w:r>
        <w:t>Area: 111   0.42%</w:t>
      </w:r>
    </w:p>
    <w:p w14:paraId="6FBFD5AE" w14:textId="77777777" w:rsidR="00EF232F" w:rsidRDefault="00000000">
      <w:pPr>
        <w:pStyle w:val="MQNumber"/>
      </w:pPr>
      <w:r>
        <w:t>18.</w:t>
      </w:r>
    </w:p>
    <w:p w14:paraId="2D7558C4" w14:textId="77777777" w:rsidR="00EF232F" w:rsidRDefault="00000000">
      <w:pPr>
        <w:pStyle w:val="MQCodingContent"/>
      </w:pPr>
      <w:r>
        <w:t>"Currently, there is no dedicated military medicine department, and this makes the program less focused."</w:t>
      </w:r>
    </w:p>
    <w:p w14:paraId="09DB280E" w14:textId="77777777" w:rsidR="00EF232F" w:rsidRDefault="00000000">
      <w:pPr>
        <w:pStyle w:val="MQSource"/>
      </w:pPr>
      <w:r>
        <w:t xml:space="preserve">Code: </w:t>
      </w:r>
      <w:r>
        <w:rPr>
          <w:color w:val="3B82F6"/>
        </w:rPr>
        <w:t xml:space="preserve">● </w:t>
      </w:r>
      <w:r>
        <w:t>Other Challenges   Weight score: 0</w:t>
      </w:r>
    </w:p>
    <w:p w14:paraId="379C5430" w14:textId="77777777" w:rsidR="00EF232F" w:rsidRDefault="00000000">
      <w:pPr>
        <w:pStyle w:val="MQSource"/>
      </w:pPr>
      <w:r>
        <w:t>Focus Group Discussion (Teachers), 97 - 97</w:t>
      </w:r>
    </w:p>
    <w:p w14:paraId="03568AA3" w14:textId="77777777" w:rsidR="00EF232F" w:rsidRDefault="00000000">
      <w:pPr>
        <w:pStyle w:val="MQSource"/>
      </w:pPr>
      <w:r>
        <w:t>Created: 18/12/2024 13:26 by Dr. Zaw Phyo, Modified: 18/12/2024 13:26 by Dr. Zaw Phyo</w:t>
      </w:r>
    </w:p>
    <w:p w14:paraId="2A11307C" w14:textId="77777777" w:rsidR="00EF232F" w:rsidRDefault="00000000">
      <w:pPr>
        <w:pStyle w:val="MQSource"/>
      </w:pPr>
      <w:r>
        <w:t>Area: 103   0.39%</w:t>
      </w:r>
    </w:p>
    <w:p w14:paraId="707DD165" w14:textId="77777777" w:rsidR="00EF232F" w:rsidRDefault="00000000">
      <w:pPr>
        <w:pStyle w:val="MQNumber"/>
      </w:pPr>
      <w:r>
        <w:t>19.</w:t>
      </w:r>
    </w:p>
    <w:p w14:paraId="25D7136B" w14:textId="77777777" w:rsidR="00EF232F" w:rsidRDefault="00000000">
      <w:pPr>
        <w:pStyle w:val="MQCodingContent"/>
      </w:pPr>
      <w:r>
        <w:t>"I completely agree with Participant 1 regarding the lack of resources for military medicine training."</w:t>
      </w:r>
    </w:p>
    <w:p w14:paraId="4710AFEF" w14:textId="77777777" w:rsidR="00EF232F" w:rsidRDefault="00000000">
      <w:pPr>
        <w:pStyle w:val="MQSource"/>
      </w:pPr>
      <w:r>
        <w:t xml:space="preserve">Code: </w:t>
      </w:r>
      <w:r>
        <w:rPr>
          <w:color w:val="3B82F6"/>
        </w:rPr>
        <w:t xml:space="preserve">● </w:t>
      </w:r>
      <w:r>
        <w:t>Other Challenges   Weight score: 0</w:t>
      </w:r>
    </w:p>
    <w:p w14:paraId="663A4946" w14:textId="77777777" w:rsidR="00EF232F" w:rsidRDefault="00000000">
      <w:pPr>
        <w:pStyle w:val="MQSource"/>
      </w:pPr>
      <w:r>
        <w:t>Focus Group Discussion (Teachers), 98 - 98</w:t>
      </w:r>
    </w:p>
    <w:p w14:paraId="651A0062" w14:textId="77777777" w:rsidR="00EF232F" w:rsidRDefault="00000000">
      <w:pPr>
        <w:pStyle w:val="MQSource"/>
      </w:pPr>
      <w:r>
        <w:t>Created: 18/12/2024 13:26 by Dr. Zaw Phyo, Modified: 18/12/2024 13:26 by Dr. Zaw Phyo</w:t>
      </w:r>
    </w:p>
    <w:p w14:paraId="318D9668" w14:textId="77777777" w:rsidR="00EF232F" w:rsidRDefault="00000000">
      <w:pPr>
        <w:pStyle w:val="MQSource"/>
      </w:pPr>
      <w:r>
        <w:t>Area: 101   0.39%</w:t>
      </w:r>
    </w:p>
    <w:p w14:paraId="1FCFCF5A" w14:textId="77777777" w:rsidR="00EF232F" w:rsidRDefault="00000000">
      <w:pPr>
        <w:pStyle w:val="MQNumber"/>
      </w:pPr>
      <w:r>
        <w:t>20.</w:t>
      </w:r>
    </w:p>
    <w:p w14:paraId="025272AF" w14:textId="77777777" w:rsidR="00EF232F" w:rsidRDefault="00000000">
      <w:pPr>
        <w:pStyle w:val="MQCodingContent"/>
      </w:pPr>
      <w:r>
        <w:t>"Additionally, while the Learning Management System (LMS) is currently running, it is not fully activated. Once fully functional, the LMS could provide valuable support for self-paced learning and online resources, but for now, the limited resources and incomplete LMS still pose challenges."</w:t>
      </w:r>
    </w:p>
    <w:p w14:paraId="300665E3" w14:textId="77777777" w:rsidR="00EF232F" w:rsidRDefault="00000000">
      <w:pPr>
        <w:pStyle w:val="MQSource"/>
      </w:pPr>
      <w:r>
        <w:t xml:space="preserve">Code: </w:t>
      </w:r>
      <w:r>
        <w:rPr>
          <w:color w:val="3B82F6"/>
        </w:rPr>
        <w:t xml:space="preserve">● </w:t>
      </w:r>
      <w:r>
        <w:t>Other Challenges   Weight score: 0</w:t>
      </w:r>
    </w:p>
    <w:p w14:paraId="007F85CB" w14:textId="77777777" w:rsidR="00EF232F" w:rsidRDefault="00000000">
      <w:pPr>
        <w:pStyle w:val="MQSource"/>
      </w:pPr>
      <w:r>
        <w:t>Focus Group Discussion (Teachers), 107 - 107</w:t>
      </w:r>
    </w:p>
    <w:p w14:paraId="373C7C70" w14:textId="77777777" w:rsidR="00EF232F" w:rsidRDefault="00000000">
      <w:pPr>
        <w:pStyle w:val="MQSource"/>
      </w:pPr>
      <w:r>
        <w:t>Created: 18/12/2024 13:30 by Dr. Zaw Phyo, Modified: 18/12/2024 13:30 by Dr. Zaw Phyo</w:t>
      </w:r>
    </w:p>
    <w:p w14:paraId="267E974D" w14:textId="77777777" w:rsidR="00EF232F" w:rsidRDefault="00000000">
      <w:pPr>
        <w:pStyle w:val="MQSource"/>
      </w:pPr>
      <w:r>
        <w:t>Area: 290   1.11%</w:t>
      </w:r>
    </w:p>
    <w:p w14:paraId="617F3645" w14:textId="77777777" w:rsidR="00EF232F" w:rsidRDefault="00000000">
      <w:pPr>
        <w:pStyle w:val="MQNumber"/>
      </w:pPr>
      <w:r>
        <w:t>21.</w:t>
      </w:r>
    </w:p>
    <w:p w14:paraId="6851D1FA" w14:textId="77777777" w:rsidR="00EF232F" w:rsidRDefault="00000000">
      <w:pPr>
        <w:pStyle w:val="MQCodingContent"/>
      </w:pPr>
      <w:r>
        <w:lastRenderedPageBreak/>
        <w:t>"Establishing a dedicated military medicine department could help us focus on the unique needs of military healthcare and ensure that students are trained using the latest techniques and research."</w:t>
      </w:r>
    </w:p>
    <w:p w14:paraId="25F146A7" w14:textId="77777777" w:rsidR="00EF232F" w:rsidRDefault="00000000">
      <w:pPr>
        <w:pStyle w:val="MQSource"/>
      </w:pPr>
      <w:r>
        <w:t xml:space="preserve">Code: </w:t>
      </w:r>
      <w:r>
        <w:rPr>
          <w:color w:val="3B82F6"/>
        </w:rPr>
        <w:t xml:space="preserve">● </w:t>
      </w:r>
      <w:r>
        <w:t>Other Challenges   Weight score: 0</w:t>
      </w:r>
    </w:p>
    <w:p w14:paraId="34303E8C" w14:textId="77777777" w:rsidR="00EF232F" w:rsidRDefault="00000000">
      <w:pPr>
        <w:pStyle w:val="MQSource"/>
      </w:pPr>
      <w:r>
        <w:t>Focus Group Discussion (Teachers), 120 - 120</w:t>
      </w:r>
    </w:p>
    <w:p w14:paraId="39DC5E72" w14:textId="77777777" w:rsidR="00EF232F" w:rsidRDefault="00000000">
      <w:pPr>
        <w:pStyle w:val="MQSource"/>
      </w:pPr>
      <w:r>
        <w:t>Created: 18/12/2024 13:34 by Dr. Zaw Phyo, Modified: 18/12/2024 13:34 by Dr. Zaw Phyo</w:t>
      </w:r>
    </w:p>
    <w:p w14:paraId="5620103B" w14:textId="77777777" w:rsidR="00EF232F" w:rsidRDefault="00000000">
      <w:pPr>
        <w:pStyle w:val="MQSource"/>
      </w:pPr>
      <w:r>
        <w:t>Area: 195   0.74%</w:t>
      </w:r>
    </w:p>
    <w:p w14:paraId="4018B60F" w14:textId="77777777" w:rsidR="00626112" w:rsidRDefault="00626112" w:rsidP="00626112">
      <w:pPr>
        <w:pStyle w:val="MQSource"/>
        <w:ind w:left="0"/>
      </w:pPr>
    </w:p>
    <w:p w14:paraId="13A107B9" w14:textId="03EEE111" w:rsidR="00626112" w:rsidRDefault="00626112" w:rsidP="00626112">
      <w:pPr>
        <w:pStyle w:val="MQNumber"/>
      </w:pPr>
      <w:r>
        <w:t>2</w:t>
      </w:r>
      <w:r>
        <w:t>2</w:t>
      </w:r>
      <w:r>
        <w:t>.</w:t>
      </w:r>
    </w:p>
    <w:p w14:paraId="23B202D9" w14:textId="2B2338B9" w:rsidR="00626112" w:rsidRDefault="00626112" w:rsidP="00626112">
      <w:pPr>
        <w:pStyle w:val="MQCodingContent"/>
      </w:pPr>
      <w:r>
        <w:t>"</w:t>
      </w:r>
      <w:r w:rsidRPr="00626112">
        <w:t xml:space="preserve"> </w:t>
      </w:r>
      <w:r w:rsidRPr="00626112">
        <w:t>The plan to establish a military medicine department is still ongoing, but once it's in place, it will provide students with a dedicated space to deepen their knowledge and address any uncertainties in the field.</w:t>
      </w:r>
      <w:r>
        <w:t>."</w:t>
      </w:r>
    </w:p>
    <w:p w14:paraId="7F2412F9" w14:textId="77777777" w:rsidR="00626112" w:rsidRDefault="00626112" w:rsidP="00626112">
      <w:pPr>
        <w:pStyle w:val="MQSource"/>
      </w:pPr>
      <w:r>
        <w:t xml:space="preserve">Code: </w:t>
      </w:r>
      <w:r>
        <w:rPr>
          <w:color w:val="3B82F6"/>
        </w:rPr>
        <w:t xml:space="preserve">● </w:t>
      </w:r>
      <w:r>
        <w:t>Other Challenges   Weight score: 0</w:t>
      </w:r>
    </w:p>
    <w:p w14:paraId="25F8D9FD" w14:textId="77777777" w:rsidR="00626112" w:rsidRDefault="00626112" w:rsidP="00626112">
      <w:pPr>
        <w:pStyle w:val="MQSource"/>
      </w:pPr>
      <w:r>
        <w:t>Focus Group Discussion (Teachers), 120 - 120</w:t>
      </w:r>
    </w:p>
    <w:p w14:paraId="56CF7861" w14:textId="77777777" w:rsidR="00626112" w:rsidRDefault="00626112" w:rsidP="00626112">
      <w:pPr>
        <w:pStyle w:val="MQSource"/>
      </w:pPr>
      <w:r>
        <w:t>Created: 18/12/2024 13:34 by Dr. Zaw Phyo, Modified: 18/12/2024 13:34 by Dr. Zaw Phyo</w:t>
      </w:r>
    </w:p>
    <w:p w14:paraId="704A074A" w14:textId="77777777" w:rsidR="00626112" w:rsidRDefault="00626112" w:rsidP="00626112">
      <w:pPr>
        <w:pStyle w:val="MQSource"/>
      </w:pPr>
      <w:r>
        <w:t>Area: 195   0.74%</w:t>
      </w:r>
    </w:p>
    <w:p w14:paraId="0770F62E" w14:textId="77777777" w:rsidR="00626112" w:rsidRDefault="00626112" w:rsidP="00626112">
      <w:pPr>
        <w:pStyle w:val="MQSource"/>
        <w:ind w:left="0"/>
      </w:pPr>
    </w:p>
    <w:sectPr w:rsidR="00626112">
      <w:footerReference w:type="default" r:id="rId6"/>
      <w:pgSz w:w="11907" w:h="16839"/>
      <w:pgMar w:top="1417" w:right="1417" w:bottom="1134" w:left="1417" w:header="708" w:footer="708" w:gutter="0"/>
      <w:cols w:space="708"/>
      <w:docGrid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BE884C" w14:textId="77777777" w:rsidR="00CD4C72" w:rsidRDefault="00CD4C72">
      <w:r>
        <w:separator/>
      </w:r>
    </w:p>
  </w:endnote>
  <w:endnote w:type="continuationSeparator" w:id="0">
    <w:p w14:paraId="49D8AB83" w14:textId="77777777" w:rsidR="00CD4C72" w:rsidRDefault="00CD4C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yanmar Text">
    <w:panose1 w:val="020B0502040204020203"/>
    <w:charset w:val="00"/>
    <w:family w:val="swiss"/>
    <w:pitch w:val="variable"/>
    <w:sig w:usb0="80000003" w:usb1="00000000" w:usb2="00000400" w:usb3="00000000" w:csb0="00000001"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C14173" w14:textId="77777777" w:rsidR="00EF232F" w:rsidRDefault="00000000">
    <w:pPr>
      <w:tabs>
        <w:tab w:val="right" w:pos="9072"/>
      </w:tabs>
      <w:jc w:val="right"/>
    </w:pPr>
    <w:r>
      <w:fldChar w:fldCharType="begin"/>
    </w:r>
    <w:r>
      <w:instrText>PAGE \* MERGEFORMAT2</w:instrText>
    </w:r>
    <w:r w:rsidR="00A80746">
      <w:fldChar w:fldCharType="separate"/>
    </w:r>
    <w:r w:rsidR="00A80746">
      <w:rPr>
        <w:b/>
        <w:bCs/>
        <w:noProof/>
        <w:lang w:val="en-US"/>
      </w:rPr>
      <w:t>Error! Unknown switch argument.</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5A09AB" w14:textId="77777777" w:rsidR="00CD4C72" w:rsidRDefault="00CD4C72">
      <w:r>
        <w:separator/>
      </w:r>
    </w:p>
  </w:footnote>
  <w:footnote w:type="continuationSeparator" w:id="0">
    <w:p w14:paraId="75573CFC" w14:textId="77777777" w:rsidR="00CD4C72" w:rsidRDefault="00CD4C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191"/>
    <w:rsid w:val="00000191"/>
    <w:rsid w:val="00035654"/>
    <w:rsid w:val="00192DF1"/>
    <w:rsid w:val="001B5D61"/>
    <w:rsid w:val="00201053"/>
    <w:rsid w:val="002C5C7D"/>
    <w:rsid w:val="005802E2"/>
    <w:rsid w:val="005F2EEE"/>
    <w:rsid w:val="00626112"/>
    <w:rsid w:val="00A80746"/>
    <w:rsid w:val="00CD4C72"/>
    <w:rsid w:val="00D00C74"/>
    <w:rsid w:val="00EF232F"/>
  </w:rsids>
  <m:mathPr>
    <m:mathFont m:val="Cambria Math"/>
    <m:brkBin m:val="before"/>
    <m:brkBinSub m:val="--"/>
    <m:smallFrac m:val="0"/>
    <m:dispDef/>
    <m:lMargin m:val="0"/>
    <m:rMargin m:val="0"/>
    <m:defJc m:val="centerGroup"/>
    <m:wrapIndent m:val="1440"/>
    <m:intLim m:val="subSup"/>
    <m:naryLim m:val="undOvr"/>
  </m:mathPr>
  <w:themeFontLang w:val="de-DE" w:bidi="my-MM"/>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6DD056"/>
  <w15:docId w15:val="{2BA9990B-2373-4356-AC4A-E15198774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3277"/>
  </w:style>
  <w:style w:type="paragraph" w:styleId="Heading1">
    <w:name w:val="heading 1"/>
    <w:basedOn w:val="Normal"/>
    <w:next w:val="Normal"/>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TTheading1">
    <w:name w:val="QTT heading 1"/>
    <w:basedOn w:val="Normal"/>
    <w:next w:val="Normal"/>
    <w:link w:val="berschrift1Zchn"/>
    <w:uiPriority w:val="9"/>
    <w:qFormat/>
    <w:rsid w:val="00841CD9"/>
    <w:pPr>
      <w:keepNext/>
      <w:keepLines/>
      <w:spacing w:before="480"/>
      <w:outlineLvl w:val="0"/>
    </w:pPr>
    <w:rPr>
      <w:rFonts w:asciiTheme="majorHAnsi" w:eastAsiaTheme="majorEastAsia" w:hAnsiTheme="majorHAnsi" w:cstheme="majorBidi"/>
      <w:bCs/>
      <w:color w:val="2F5496" w:themeColor="accent1" w:themeShade="BF"/>
      <w:sz w:val="28"/>
      <w:szCs w:val="28"/>
    </w:rPr>
  </w:style>
  <w:style w:type="paragraph" w:customStyle="1" w:styleId="QTTheading2">
    <w:name w:val="QTT heading 2"/>
    <w:basedOn w:val="Normal"/>
    <w:next w:val="Normal"/>
    <w:link w:val="berschrift2Zchn"/>
    <w:uiPriority w:val="9"/>
    <w:unhideWhenUsed/>
    <w:qFormat/>
    <w:rsid w:val="00841CD9"/>
    <w:pPr>
      <w:keepNext/>
      <w:keepLines/>
      <w:spacing w:before="200"/>
      <w:outlineLvl w:val="1"/>
    </w:pPr>
    <w:rPr>
      <w:rFonts w:asciiTheme="majorHAnsi" w:eastAsiaTheme="majorEastAsia" w:hAnsiTheme="majorHAnsi" w:cstheme="majorBidi"/>
      <w:bCs/>
      <w:color w:val="4472C4" w:themeColor="accent1"/>
      <w:sz w:val="26"/>
      <w:szCs w:val="26"/>
    </w:rPr>
  </w:style>
  <w:style w:type="paragraph" w:customStyle="1" w:styleId="QTTheading3">
    <w:name w:val="QTT heading 3"/>
    <w:basedOn w:val="Normal"/>
    <w:next w:val="Normal"/>
    <w:link w:val="berschrift3Zchn"/>
    <w:uiPriority w:val="9"/>
    <w:unhideWhenUsed/>
    <w:qFormat/>
    <w:rsid w:val="00841CD9"/>
    <w:pPr>
      <w:keepNext/>
      <w:keepLines/>
      <w:spacing w:before="200"/>
      <w:outlineLvl w:val="2"/>
    </w:pPr>
    <w:rPr>
      <w:rFonts w:asciiTheme="majorHAnsi" w:eastAsiaTheme="majorEastAsia" w:hAnsiTheme="majorHAnsi" w:cstheme="majorBidi"/>
      <w:bCs/>
      <w:color w:val="4472C4" w:themeColor="accent1"/>
    </w:rPr>
  </w:style>
  <w:style w:type="paragraph" w:customStyle="1" w:styleId="QTTheading4">
    <w:name w:val="QTT heading 4"/>
    <w:basedOn w:val="Normal"/>
    <w:next w:val="Normal"/>
    <w:link w:val="berschrift4Zchn"/>
    <w:uiPriority w:val="9"/>
    <w:unhideWhenUsed/>
    <w:qFormat/>
    <w:rsid w:val="00841CD9"/>
    <w:pPr>
      <w:keepNext/>
      <w:keepLines/>
      <w:spacing w:before="200"/>
      <w:outlineLvl w:val="3"/>
    </w:pPr>
    <w:rPr>
      <w:rFonts w:asciiTheme="majorHAnsi" w:eastAsiaTheme="majorEastAsia" w:hAnsiTheme="majorHAnsi" w:cstheme="majorBidi"/>
      <w:bCs/>
      <w:i/>
      <w:iCs/>
      <w:color w:val="4472C4" w:themeColor="accent1"/>
    </w:rPr>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berschrift1Zchn">
    <w:name w:val="Überschrift 1 Zchn"/>
    <w:basedOn w:val="DefaultParagraphFont"/>
    <w:link w:val="QTTheading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berschrift2Zchn">
    <w:name w:val="Überschrift 2 Zchn"/>
    <w:basedOn w:val="DefaultParagraphFont"/>
    <w:link w:val="QTTheading2"/>
    <w:uiPriority w:val="9"/>
    <w:rsid w:val="00841CD9"/>
    <w:rPr>
      <w:rFonts w:asciiTheme="majorHAnsi" w:eastAsiaTheme="majorEastAsia" w:hAnsiTheme="majorHAnsi" w:cstheme="majorBidi"/>
      <w:b/>
      <w:bCs/>
      <w:color w:val="4472C4" w:themeColor="accent1"/>
      <w:sz w:val="26"/>
      <w:szCs w:val="26"/>
    </w:rPr>
  </w:style>
  <w:style w:type="character" w:customStyle="1" w:styleId="berschrift3Zchn">
    <w:name w:val="Überschrift 3 Zchn"/>
    <w:basedOn w:val="DefaultParagraphFont"/>
    <w:link w:val="QTTheading3"/>
    <w:uiPriority w:val="9"/>
    <w:rsid w:val="00841CD9"/>
    <w:rPr>
      <w:rFonts w:asciiTheme="majorHAnsi" w:eastAsiaTheme="majorEastAsia" w:hAnsiTheme="majorHAnsi" w:cstheme="majorBidi"/>
      <w:b/>
      <w:bCs/>
      <w:color w:val="4472C4" w:themeColor="accent1"/>
    </w:rPr>
  </w:style>
  <w:style w:type="character" w:customStyle="1" w:styleId="berschrift4Zchn">
    <w:name w:val="Überschrift 4 Zchn"/>
    <w:basedOn w:val="DefaultParagraphFont"/>
    <w:link w:val="QTTheading4"/>
    <w:uiPriority w:val="9"/>
    <w:rsid w:val="00841CD9"/>
    <w:rPr>
      <w:rFonts w:asciiTheme="majorHAnsi" w:eastAsiaTheme="majorEastAsia" w:hAnsiTheme="majorHAnsi" w:cstheme="majorBidi"/>
      <w:b/>
      <w:bCs/>
      <w:i/>
      <w:iCs/>
      <w:color w:val="4472C4"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4472C4" w:themeColor="accent1"/>
      <w:spacing w:val="15"/>
      <w:sz w:val="24"/>
      <w:szCs w:val="24"/>
    </w:rPr>
  </w:style>
  <w:style w:type="paragraph" w:styleId="Title">
    <w:name w:val="Title"/>
    <w:basedOn w:val="Normal"/>
    <w:next w:val="Normal"/>
    <w:link w:val="TitleChar"/>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rPr>
      <w:b/>
      <w:bCs/>
      <w:color w:val="4472C4" w:themeColor="accent1"/>
      <w:sz w:val="18"/>
      <w:szCs w:val="18"/>
    </w:rPr>
  </w:style>
  <w:style w:type="paragraph" w:styleId="TOC1">
    <w:name w:val="toc 1"/>
    <w:basedOn w:val="Normal"/>
    <w:next w:val="Normal"/>
    <w:autoRedefine/>
    <w:uiPriority w:val="39"/>
    <w:unhideWhenUsed/>
    <w:rsid w:val="002C5C7D"/>
    <w:pPr>
      <w:spacing w:after="100"/>
    </w:pPr>
  </w:style>
  <w:style w:type="paragraph" w:styleId="TOC2">
    <w:name w:val="toc 2"/>
    <w:basedOn w:val="Normal"/>
    <w:next w:val="Normal"/>
    <w:autoRedefine/>
    <w:uiPriority w:val="39"/>
    <w:unhideWhenUsed/>
    <w:rsid w:val="002C5C7D"/>
    <w:pPr>
      <w:spacing w:after="100"/>
      <w:ind w:left="220"/>
    </w:pPr>
  </w:style>
  <w:style w:type="paragraph" w:styleId="TOC3">
    <w:name w:val="toc 3"/>
    <w:basedOn w:val="Normal"/>
    <w:next w:val="Normal"/>
    <w:autoRedefine/>
    <w:uiPriority w:val="39"/>
    <w:unhideWhenUsed/>
    <w:rsid w:val="002C5C7D"/>
    <w:pPr>
      <w:spacing w:after="100"/>
      <w:ind w:left="440"/>
    </w:pPr>
  </w:style>
  <w:style w:type="paragraph" w:styleId="ListParagraph">
    <w:name w:val="List Paragraph"/>
    <w:basedOn w:val="Normal"/>
    <w:uiPriority w:val="34"/>
    <w:qFormat/>
    <w:rsid w:val="006155F4"/>
    <w:pPr>
      <w:ind w:left="720"/>
      <w:contextualSpacing/>
    </w:pPr>
  </w:style>
  <w:style w:type="paragraph" w:customStyle="1" w:styleId="MQStandard">
    <w:name w:val="MQ_Standard"/>
    <w:qFormat/>
    <w:pPr>
      <w:spacing w:after="120" w:line="240" w:lineRule="auto"/>
      <w:ind w:left="708"/>
    </w:pPr>
    <w:rPr>
      <w:rFonts w:ascii="Calibri" w:eastAsia="Calibri" w:hAnsi="Calibri" w:cs="Calibri"/>
      <w:color w:val="000000"/>
      <w:lang w:val="en-US" w:eastAsia="en-US"/>
    </w:rPr>
  </w:style>
  <w:style w:type="paragraph" w:customStyle="1" w:styleId="MQStandardBold">
    <w:name w:val="MQ_Standard_Bold"/>
    <w:basedOn w:val="MQStandard"/>
    <w:qFormat/>
    <w:rPr>
      <w:b/>
      <w:bCs/>
    </w:rPr>
  </w:style>
  <w:style w:type="paragraph" w:customStyle="1" w:styleId="MQTitle">
    <w:name w:val="MQ_Title"/>
    <w:qFormat/>
    <w:pPr>
      <w:spacing w:after="200" w:line="240" w:lineRule="auto"/>
    </w:pPr>
    <w:rPr>
      <w:rFonts w:ascii="Calibri" w:eastAsia="Calibri" w:hAnsi="Calibri" w:cs="Calibri"/>
      <w:b/>
      <w:bCs/>
      <w:color w:val="000000"/>
      <w:sz w:val="52"/>
      <w:szCs w:val="52"/>
      <w:lang w:val="en-US" w:eastAsia="en-US"/>
    </w:rPr>
  </w:style>
  <w:style w:type="paragraph" w:customStyle="1" w:styleId="MQCodingContent">
    <w:name w:val="MQ_Coding_Content"/>
    <w:qFormat/>
    <w:pPr>
      <w:spacing w:after="0" w:line="240" w:lineRule="auto"/>
      <w:ind w:left="708"/>
    </w:pPr>
    <w:rPr>
      <w:rFonts w:ascii="Calibri" w:eastAsia="Calibri" w:hAnsi="Calibri" w:cs="Calibri"/>
      <w:color w:val="000000"/>
      <w:lang w:val="en-US" w:eastAsia="en-US"/>
    </w:rPr>
  </w:style>
  <w:style w:type="paragraph" w:customStyle="1" w:styleId="MQSubtitle">
    <w:name w:val="MQ_Subtitle"/>
    <w:qFormat/>
    <w:pPr>
      <w:spacing w:after="0" w:line="240" w:lineRule="auto"/>
    </w:pPr>
    <w:rPr>
      <w:rFonts w:ascii="Calibri" w:eastAsia="Calibri" w:hAnsi="Calibri" w:cs="Calibri"/>
      <w:b/>
      <w:bCs/>
      <w:i/>
      <w:iCs/>
      <w:color w:val="000000"/>
      <w:sz w:val="28"/>
      <w:szCs w:val="28"/>
      <w:lang w:val="en-US" w:eastAsia="en-US"/>
    </w:rPr>
  </w:style>
  <w:style w:type="paragraph" w:customStyle="1" w:styleId="MQTableOfContentsHeader">
    <w:name w:val="MQ_TableOfContents_Header"/>
    <w:qFormat/>
    <w:pPr>
      <w:spacing w:after="320" w:line="240" w:lineRule="auto"/>
    </w:pPr>
    <w:rPr>
      <w:rFonts w:ascii="Arial" w:eastAsia="Arial" w:hAnsi="Arial" w:cs="Arial"/>
      <w:color w:val="000000"/>
      <w:sz w:val="52"/>
      <w:szCs w:val="52"/>
      <w:lang w:val="en-US" w:eastAsia="en-US"/>
    </w:rPr>
  </w:style>
  <w:style w:type="paragraph" w:customStyle="1" w:styleId="MQHeader1">
    <w:name w:val="MQ_Header1"/>
    <w:basedOn w:val="Heading1"/>
    <w:qFormat/>
    <w:pPr>
      <w:spacing w:before="240" w:after="120" w:line="240" w:lineRule="auto"/>
    </w:pPr>
    <w:rPr>
      <w:rFonts w:ascii="Cambria" w:eastAsia="Cambria" w:hAnsi="Cambria" w:cs="Cambria"/>
      <w:color w:val="000000"/>
      <w:sz w:val="36"/>
      <w:szCs w:val="36"/>
      <w:lang w:val="en-US" w:eastAsia="en-US"/>
    </w:rPr>
  </w:style>
  <w:style w:type="paragraph" w:customStyle="1" w:styleId="MQHeader2">
    <w:name w:val="MQ_Header2"/>
    <w:basedOn w:val="Heading2"/>
    <w:qFormat/>
    <w:pPr>
      <w:spacing w:before="240" w:after="60" w:line="240" w:lineRule="auto"/>
    </w:pPr>
    <w:rPr>
      <w:rFonts w:ascii="Cambria" w:eastAsia="Cambria" w:hAnsi="Cambria" w:cs="Cambria"/>
      <w:color w:val="000000"/>
      <w:sz w:val="28"/>
      <w:szCs w:val="28"/>
      <w:lang w:val="en-US" w:eastAsia="en-US"/>
    </w:rPr>
  </w:style>
  <w:style w:type="paragraph" w:customStyle="1" w:styleId="MQHeader3">
    <w:name w:val="MQ_Header3"/>
    <w:basedOn w:val="Heading3"/>
    <w:qFormat/>
    <w:pPr>
      <w:spacing w:before="240" w:after="0" w:line="240" w:lineRule="auto"/>
    </w:pPr>
    <w:rPr>
      <w:rFonts w:ascii="Cambria" w:eastAsia="Cambria" w:hAnsi="Cambria" w:cs="Cambria"/>
      <w:color w:val="000000"/>
      <w:sz w:val="24"/>
      <w:szCs w:val="24"/>
      <w:lang w:val="en-US" w:eastAsia="en-US"/>
    </w:rPr>
  </w:style>
  <w:style w:type="paragraph" w:customStyle="1" w:styleId="MQHeader4">
    <w:name w:val="MQ_Header4"/>
    <w:basedOn w:val="Heading4"/>
    <w:qFormat/>
    <w:pPr>
      <w:spacing w:before="240" w:after="0" w:line="240" w:lineRule="auto"/>
    </w:pPr>
    <w:rPr>
      <w:rFonts w:ascii="Cambria" w:eastAsia="Cambria" w:hAnsi="Cambria" w:cs="Cambria"/>
      <w:color w:val="000000"/>
      <w:sz w:val="24"/>
      <w:szCs w:val="24"/>
      <w:lang w:val="en-US" w:eastAsia="en-US"/>
    </w:rPr>
  </w:style>
  <w:style w:type="paragraph" w:customStyle="1" w:styleId="MQHeader5">
    <w:name w:val="MQ_Header5"/>
    <w:qFormat/>
    <w:pPr>
      <w:spacing w:before="240" w:after="0" w:line="240" w:lineRule="auto"/>
    </w:pPr>
    <w:rPr>
      <w:rFonts w:ascii="Cambria" w:eastAsia="Cambria" w:hAnsi="Cambria" w:cs="Cambria"/>
      <w:b/>
      <w:bCs/>
      <w:color w:val="000000"/>
      <w:sz w:val="24"/>
      <w:szCs w:val="24"/>
      <w:lang w:val="en-US" w:eastAsia="en-US"/>
    </w:rPr>
  </w:style>
  <w:style w:type="paragraph" w:customStyle="1" w:styleId="MQHeader6">
    <w:name w:val="MQ_Header6"/>
    <w:qFormat/>
    <w:pPr>
      <w:spacing w:before="240" w:after="0" w:line="240" w:lineRule="auto"/>
    </w:pPr>
    <w:rPr>
      <w:rFonts w:ascii="Cambria" w:eastAsia="Cambria" w:hAnsi="Cambria" w:cs="Cambria"/>
      <w:b/>
      <w:bCs/>
      <w:color w:val="000000"/>
      <w:sz w:val="24"/>
      <w:szCs w:val="24"/>
      <w:lang w:val="en-US" w:eastAsia="en-US"/>
    </w:rPr>
  </w:style>
  <w:style w:type="paragraph" w:customStyle="1" w:styleId="MQHeader7">
    <w:name w:val="MQ_Header7"/>
    <w:qFormat/>
    <w:pPr>
      <w:spacing w:before="240" w:after="0" w:line="240" w:lineRule="auto"/>
    </w:pPr>
    <w:rPr>
      <w:rFonts w:ascii="Cambria" w:eastAsia="Cambria" w:hAnsi="Cambria" w:cs="Cambria"/>
      <w:b/>
      <w:bCs/>
      <w:color w:val="000000"/>
      <w:sz w:val="24"/>
      <w:szCs w:val="24"/>
      <w:lang w:val="en-US" w:eastAsia="en-US"/>
    </w:rPr>
  </w:style>
  <w:style w:type="paragraph" w:customStyle="1" w:styleId="MQHeader8">
    <w:name w:val="MQ_Header8"/>
    <w:qFormat/>
    <w:pPr>
      <w:spacing w:before="240" w:after="0" w:line="240" w:lineRule="auto"/>
    </w:pPr>
    <w:rPr>
      <w:rFonts w:ascii="Cambria" w:eastAsia="Cambria" w:hAnsi="Cambria" w:cs="Cambria"/>
      <w:b/>
      <w:bCs/>
      <w:color w:val="000000"/>
      <w:sz w:val="24"/>
      <w:szCs w:val="24"/>
      <w:lang w:val="en-US" w:eastAsia="en-US"/>
    </w:rPr>
  </w:style>
  <w:style w:type="paragraph" w:customStyle="1" w:styleId="MQHeader9">
    <w:name w:val="MQ_Header9"/>
    <w:qFormat/>
    <w:pPr>
      <w:spacing w:before="240" w:after="0" w:line="240" w:lineRule="auto"/>
    </w:pPr>
    <w:rPr>
      <w:rFonts w:ascii="Cambria" w:eastAsia="Cambria" w:hAnsi="Cambria" w:cs="Cambria"/>
      <w:b/>
      <w:bCs/>
      <w:color w:val="000000"/>
      <w:sz w:val="24"/>
      <w:szCs w:val="24"/>
      <w:lang w:val="en-US" w:eastAsia="en-US"/>
    </w:rPr>
  </w:style>
  <w:style w:type="paragraph" w:customStyle="1" w:styleId="MQHeader10">
    <w:name w:val="MQ_Header10"/>
    <w:qFormat/>
    <w:pPr>
      <w:spacing w:before="240" w:after="0" w:line="240" w:lineRule="auto"/>
    </w:pPr>
    <w:rPr>
      <w:rFonts w:ascii="Cambria" w:eastAsia="Cambria" w:hAnsi="Cambria" w:cs="Cambria"/>
      <w:b/>
      <w:bCs/>
      <w:color w:val="000000"/>
      <w:sz w:val="24"/>
      <w:szCs w:val="24"/>
      <w:lang w:val="en-US" w:eastAsia="en-US"/>
    </w:rPr>
  </w:style>
  <w:style w:type="paragraph" w:customStyle="1" w:styleId="MQMemoHeader">
    <w:name w:val="MQ_Memo_Header"/>
    <w:qFormat/>
    <w:pPr>
      <w:spacing w:before="240" w:after="240" w:line="240" w:lineRule="auto"/>
      <w:ind w:left="708"/>
    </w:pPr>
    <w:rPr>
      <w:rFonts w:ascii="Arial" w:eastAsia="Arial" w:hAnsi="Arial" w:cs="Arial"/>
      <w:color w:val="1F497D"/>
      <w:lang w:val="en-US" w:eastAsia="en-US"/>
    </w:rPr>
  </w:style>
  <w:style w:type="paragraph" w:customStyle="1" w:styleId="MQMemoHeaderBold">
    <w:name w:val="MQ_Memo_Header_Bold"/>
    <w:qFormat/>
    <w:pPr>
      <w:spacing w:before="240" w:after="0" w:line="240" w:lineRule="auto"/>
      <w:ind w:left="708"/>
    </w:pPr>
    <w:rPr>
      <w:rFonts w:ascii="Arial" w:eastAsia="Arial" w:hAnsi="Arial" w:cs="Arial"/>
      <w:color w:val="1F497D"/>
      <w:lang w:val="en-US" w:eastAsia="en-US"/>
    </w:rPr>
  </w:style>
  <w:style w:type="paragraph" w:customStyle="1" w:styleId="MQNumber">
    <w:name w:val="MQ_Number"/>
    <w:qFormat/>
    <w:pPr>
      <w:spacing w:before="240" w:after="6" w:line="240" w:lineRule="auto"/>
      <w:ind w:left="708"/>
    </w:pPr>
    <w:rPr>
      <w:rFonts w:ascii="Cambria" w:eastAsia="Cambria" w:hAnsi="Cambria" w:cs="Cambria"/>
      <w:color w:val="8DB3E2"/>
      <w:sz w:val="28"/>
      <w:szCs w:val="28"/>
      <w:lang w:val="en-US" w:eastAsia="en-US"/>
    </w:rPr>
  </w:style>
  <w:style w:type="paragraph" w:customStyle="1" w:styleId="MQSource">
    <w:name w:val="MQ_Source"/>
    <w:qFormat/>
    <w:pPr>
      <w:spacing w:after="0" w:line="240" w:lineRule="auto"/>
      <w:ind w:left="1417"/>
    </w:pPr>
    <w:rPr>
      <w:rFonts w:ascii="Arial" w:eastAsia="Arial" w:hAnsi="Arial" w:cs="Arial"/>
      <w:color w:val="1F497D"/>
      <w:sz w:val="18"/>
      <w:szCs w:val="18"/>
      <w:lang w:val="en-US" w:eastAsia="en-US"/>
    </w:rPr>
  </w:style>
  <w:style w:type="paragraph" w:customStyle="1" w:styleId="MQParaphrase">
    <w:name w:val="MQ_Paraphrase"/>
    <w:qFormat/>
    <w:pPr>
      <w:spacing w:before="60" w:after="120" w:line="300" w:lineRule="auto"/>
      <w:ind w:left="708"/>
    </w:pPr>
    <w:rPr>
      <w:rFonts w:ascii="Calibri" w:eastAsia="Calibri" w:hAnsi="Calibri" w:cs="Calibri"/>
      <w:b/>
      <w:bCs/>
      <w:color w:val="000000"/>
      <w:lang w:val="en-US" w:eastAsia="en-US"/>
    </w:rPr>
  </w:style>
  <w:style w:type="paragraph" w:customStyle="1" w:styleId="MQCodingMemoTitle">
    <w:name w:val="MQ_Coding_Memo_Title"/>
    <w:qFormat/>
    <w:pPr>
      <w:spacing w:before="360" w:after="60" w:line="240" w:lineRule="auto"/>
      <w:ind w:left="1417"/>
    </w:pPr>
    <w:rPr>
      <w:rFonts w:ascii="Arial" w:eastAsia="Arial" w:hAnsi="Arial" w:cs="Arial"/>
      <w:b/>
      <w:bCs/>
      <w:color w:val="1F497D"/>
      <w:sz w:val="18"/>
      <w:szCs w:val="18"/>
      <w:lang w:val="en-US" w:eastAsia="en-US"/>
    </w:rPr>
  </w:style>
  <w:style w:type="paragraph" w:customStyle="1" w:styleId="MQCodingMemoContent">
    <w:name w:val="MQ_Coding_Memo_Content"/>
    <w:qFormat/>
    <w:pPr>
      <w:spacing w:after="0" w:line="240" w:lineRule="auto"/>
      <w:ind w:left="1417"/>
    </w:pPr>
    <w:rPr>
      <w:rFonts w:ascii="Calibri" w:eastAsia="Calibri" w:hAnsi="Calibri" w:cs="Calibri"/>
      <w:color w:val="000000"/>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5541</Words>
  <Characters>31585</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Poe T @ May Poe Yati Zaw</dc:creator>
  <cp:lastModifiedBy>Poe T @ May Poe Yati Zaw</cp:lastModifiedBy>
  <cp:revision>2</cp:revision>
  <dcterms:created xsi:type="dcterms:W3CDTF">2025-05-08T05:36:00Z</dcterms:created>
  <dcterms:modified xsi:type="dcterms:W3CDTF">2025-05-08T05:36:00Z</dcterms:modified>
</cp:coreProperties>
</file>