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 /><Relationship Id="rId2" Type="http://schemas.openxmlformats.org/package/2006/relationships/metadata/thumbnail" Target="docProps/thumbnail.jpeg" /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56DBA" w:rsidRDefault="003547E1">
      <w:pPr>
        <w:pStyle w:val="Balk1"/>
      </w:pPr>
      <w:r>
        <w:t>Mathematical Exploration of Spiral Geometries with Hexagons and Triangles</w:t>
      </w:r>
    </w:p>
    <w:p w:rsidR="00156DBA" w:rsidRDefault="003547E1">
      <w:pPr>
        <w:pStyle w:val="Balk2"/>
      </w:pPr>
      <w:r>
        <w:t>Introduction</w:t>
      </w:r>
    </w:p>
    <w:p w:rsidR="00156DBA" w:rsidRDefault="003547E1">
      <w:r>
        <w:br/>
      </w:r>
      <w:r>
        <w:t xml:space="preserve">Spiral geometries are an essential area of mathematical study, combining aesthetics with computational challenges. </w:t>
      </w:r>
      <w:r>
        <w:br/>
        <w:t xml:space="preserve">This paper investigates a unique structure where equilateral triangles and hexagons are dynamically combined in a spiral configuration. </w:t>
      </w:r>
      <w:r>
        <w:br/>
        <w:t>Each addition contributes to the overall height and involves a rotational dynamic, introducing a new angle at every step.</w:t>
      </w:r>
      <w:r>
        <w:br/>
      </w:r>
    </w:p>
    <w:p w:rsidR="00156DBA" w:rsidRDefault="003547E1">
      <w:pPr>
        <w:pStyle w:val="Balk2"/>
      </w:pPr>
      <w:r>
        <w:t>Geometric Framework</w:t>
      </w:r>
    </w:p>
    <w:p w:rsidR="00156DBA" w:rsidRDefault="003547E1">
      <w:pPr>
        <w:pStyle w:val="Balk3"/>
      </w:pPr>
      <w:r>
        <w:t>Equilateral Triangle</w:t>
      </w:r>
    </w:p>
    <w:p w:rsidR="00156DBA" w:rsidRDefault="003547E1">
      <w:r>
        <w:br/>
        <w:t>The foundation of this spiral structure is the equilateral triangle. Its properties include:</w:t>
      </w:r>
      <w:r>
        <w:br/>
        <w:t>- All sides equal to length L.</w:t>
      </w:r>
      <w:r>
        <w:br/>
        <w:t>- All interior angles equal to 60 degrees.</w:t>
      </w:r>
      <w:r>
        <w:br/>
        <w:t>- The height of the triangle is calculated as:</w:t>
      </w:r>
      <w:r>
        <w:br/>
        <w:t xml:space="preserve">  h1 = L * </w:t>
      </w:r>
      <w:r w:rsidR="004873BF">
        <w:t>√</w:t>
      </w:r>
      <w:r>
        <w:t>3</w:t>
      </w:r>
      <w:r>
        <w:t xml:space="preserve"> / 2)</w:t>
      </w:r>
      <w:r>
        <w:br/>
      </w:r>
    </w:p>
    <w:p w:rsidR="00156DBA" w:rsidRDefault="003547E1">
      <w:pPr>
        <w:pStyle w:val="Balk3"/>
      </w:pPr>
      <w:r>
        <w:t>Hexagonal Addition</w:t>
      </w:r>
    </w:p>
    <w:p w:rsidR="00156DBA" w:rsidRDefault="003547E1">
      <w:r>
        <w:br/>
        <w:t>Hexagons are added sequentially above each triangle, contributing their area to the total height. The area of a hexagon is given by:</w:t>
      </w:r>
      <w:r>
        <w:br/>
        <w:t xml:space="preserve">  A_hexagon = </w:t>
      </w:r>
      <w:r>
        <w:t xml:space="preserve">3 * </w:t>
      </w:r>
      <w:r w:rsidR="00DC1106">
        <w:t>√</w:t>
      </w:r>
      <w:r>
        <w:t>3</w:t>
      </w:r>
      <w:r>
        <w:t>/ 2</w:t>
      </w:r>
      <w:r>
        <w:t xml:space="preserve"> * L</w:t>
      </w:r>
      <w:r w:rsidR="00A4519A">
        <w:t>²</w:t>
      </w:r>
      <w:r>
        <w:br/>
        <w:t>The new height after adding the hexagon is:</w:t>
      </w:r>
      <w:r>
        <w:br/>
        <w:t xml:space="preserve">  h2 = A_hexagon + h1</w:t>
      </w:r>
      <w:r>
        <w:br/>
      </w:r>
    </w:p>
    <w:p w:rsidR="00156DBA" w:rsidRDefault="003547E1">
      <w:pPr>
        <w:pStyle w:val="Balk2"/>
      </w:pPr>
      <w:r>
        <w:t>Spiral and Rotational Dynamics</w:t>
      </w:r>
    </w:p>
    <w:p w:rsidR="00156DBA" w:rsidRDefault="003547E1">
      <w:r>
        <w:br/>
        <w:t>Each subsequent shape is rotated by a fixed angle, forming a spiral pattern. The rotational angle (theta) increases incrementally, defined as:</w:t>
      </w:r>
      <w:r>
        <w:br/>
        <w:t xml:space="preserve">  </w:t>
      </w:r>
      <w:r w:rsidR="00A4519A">
        <w:t>θ</w:t>
      </w:r>
      <w:r>
        <w:t>n = n * 30 degrees</w:t>
      </w:r>
      <w:r>
        <w:br/>
        <w:t>where n is the step number. For example:</w:t>
      </w:r>
      <w:r>
        <w:br/>
        <w:t>- First rotation: theta_1 = 30 degrees.</w:t>
      </w:r>
      <w:r>
        <w:br/>
        <w:t>- Second rotation: theta_2 = 60 degrees.</w:t>
      </w:r>
      <w:r>
        <w:br/>
        <w:t>- Third rotation: theta_3 = 90 degrees.</w:t>
      </w:r>
      <w:r>
        <w:br/>
        <w:t>The third height, after the second triangle and its rotation, is calculated as:</w:t>
      </w:r>
      <w:r>
        <w:br/>
        <w:t xml:space="preserve">  h3 = L * </w:t>
      </w:r>
      <w:r w:rsidR="008A3772">
        <w:t>√3/2</w:t>
      </w:r>
      <w:r>
        <w:t xml:space="preserve"> + h2</w:t>
      </w:r>
      <w:r>
        <w:br/>
      </w:r>
    </w:p>
    <w:p w:rsidR="00156DBA" w:rsidRDefault="003547E1">
      <w:pPr>
        <w:pStyle w:val="Balk2"/>
      </w:pPr>
      <w:r>
        <w:t>Computational Example</w:t>
      </w:r>
    </w:p>
    <w:p w:rsidR="00ED5748" w:rsidRDefault="003547E1">
      <w:r>
        <w:br/>
        <w:t>Given L = 5:</w:t>
      </w:r>
      <w:r>
        <w:br/>
        <w:t xml:space="preserve">- Initial height: h1 = 5 * </w:t>
      </w:r>
      <w:r w:rsidR="008A3772">
        <w:t>√</w:t>
      </w:r>
      <w:r>
        <w:t>3</w:t>
      </w:r>
      <w:r>
        <w:t xml:space="preserve"> / 2</w:t>
      </w:r>
      <w:r>
        <w:t>≈ 4.33</w:t>
      </w:r>
      <w:r>
        <w:br/>
        <w:t>- Hexagon area: A_hexagon ≈ 64.95</w:t>
      </w:r>
      <w:r>
        <w:br/>
        <w:t>- Second height: h2 = 64.95 + 4.33 = 69.28</w:t>
      </w:r>
      <w:r>
        <w:br/>
        <w:t xml:space="preserve">- Third height: h3 = 5 * </w:t>
      </w:r>
      <w:r w:rsidR="004720CD">
        <w:t>√</w:t>
      </w:r>
      <w:r>
        <w:t>3</w:t>
      </w:r>
      <w:r w:rsidR="004720CD">
        <w:t>/2</w:t>
      </w:r>
      <w:r>
        <w:t>+ 69.28 ≈ 73.61</w:t>
      </w:r>
      <w:r>
        <w:br/>
        <w:t xml:space="preserve">- Rotational angles: </w:t>
      </w:r>
      <w:r w:rsidR="00ED5748">
        <w:t>θ</w:t>
      </w:r>
      <w:r>
        <w:t xml:space="preserve"> = 30 degrees, </w:t>
      </w:r>
    </w:p>
    <w:p w:rsidR="00156DBA" w:rsidRDefault="00ED5748">
      <w:r>
        <w:t>θ</w:t>
      </w:r>
      <w:r w:rsidR="003547E1">
        <w:t xml:space="preserve">2 = 60 degrees, </w:t>
      </w:r>
      <w:r>
        <w:t>θ</w:t>
      </w:r>
      <w:r w:rsidR="003547E1">
        <w:t>3 = 90 degrees.</w:t>
      </w:r>
      <w:r w:rsidR="003547E1">
        <w:br/>
      </w:r>
    </w:p>
    <w:p w:rsidR="00156DBA" w:rsidRDefault="003547E1">
      <w:pPr>
        <w:pStyle w:val="Balk2"/>
      </w:pPr>
      <w:r>
        <w:t>Conclusion</w:t>
      </w:r>
    </w:p>
    <w:p w:rsidR="00156DBA" w:rsidRDefault="003547E1">
      <w:r>
        <w:br/>
        <w:t xml:space="preserve">This mathematical framework demonstrates how spiral structures can emerge from the interaction of equilateral triangles and hexagons. </w:t>
      </w:r>
      <w:r>
        <w:br/>
        <w:t>Incorporating rotational dynamics and progressive height increases, these geometries open pathways for applications in architecture, computational modeling, and artistic design.</w:t>
      </w:r>
      <w:r>
        <w:br/>
      </w:r>
    </w:p>
    <w:p w:rsidR="00156DBA" w:rsidRDefault="003547E1">
      <w:pPr>
        <w:pStyle w:val="Balk2"/>
      </w:pPr>
      <w:r>
        <w:t>References</w:t>
      </w:r>
    </w:p>
    <w:p w:rsidR="00156DBA" w:rsidRDefault="003547E1">
      <w:r>
        <w:br/>
        <w:t>1. Coxeter, H. S. M. (1961). Introduction to Geometry. Wiley.</w:t>
      </w:r>
      <w:r>
        <w:br/>
        <w:t>2. Stillwell, J. (2001). Mathematics and Its History. Springer.</w:t>
      </w:r>
      <w:r>
        <w:br/>
        <w:t>3. Pedoe, D. (1988). Geometry: A Comprehensive Course. Dover Publications.</w:t>
      </w:r>
      <w:r>
        <w:br/>
      </w:r>
    </w:p>
    <w:sectPr w:rsidR="00156DBA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umara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umara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eMaddemi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eMaddem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umara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eMadde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062317515">
    <w:abstractNumId w:val="8"/>
  </w:num>
  <w:num w:numId="2" w16cid:durableId="1804691646">
    <w:abstractNumId w:val="6"/>
  </w:num>
  <w:num w:numId="3" w16cid:durableId="505555900">
    <w:abstractNumId w:val="5"/>
  </w:num>
  <w:num w:numId="4" w16cid:durableId="1240403345">
    <w:abstractNumId w:val="4"/>
  </w:num>
  <w:num w:numId="5" w16cid:durableId="1967931148">
    <w:abstractNumId w:val="7"/>
  </w:num>
  <w:num w:numId="6" w16cid:durableId="1921675752">
    <w:abstractNumId w:val="3"/>
  </w:num>
  <w:num w:numId="7" w16cid:durableId="1703021312">
    <w:abstractNumId w:val="2"/>
  </w:num>
  <w:num w:numId="8" w16cid:durableId="2089423526">
    <w:abstractNumId w:val="1"/>
  </w:num>
  <w:num w:numId="9" w16cid:durableId="13786992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80"/>
  <w:proofState w:spelling="clean"/>
  <w:revisionView w:inkAnnotations="0"/>
  <w:defaultTabStop w:val="720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156DBA"/>
    <w:rsid w:val="0029639D"/>
    <w:rsid w:val="00326F90"/>
    <w:rsid w:val="003547E1"/>
    <w:rsid w:val="004720CD"/>
    <w:rsid w:val="004873BF"/>
    <w:rsid w:val="008A3772"/>
    <w:rsid w:val="00A4519A"/>
    <w:rsid w:val="00AA1D8D"/>
    <w:rsid w:val="00B47730"/>
    <w:rsid w:val="00CB0664"/>
    <w:rsid w:val="00DC1106"/>
    <w:rsid w:val="00ED5748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D75C8F"/>
  <w14:defaultImageDpi w14:val="300"/>
  <w15:docId w15:val="{2FCE988C-9E32-D94A-ADB9-DD2B1590B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Balk1">
    <w:name w:val="heading 1"/>
    <w:basedOn w:val="Normal"/>
    <w:next w:val="Normal"/>
    <w:link w:val="Balk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E618BF"/>
  </w:style>
  <w:style w:type="paragraph" w:styleId="AltBilgi">
    <w:name w:val="footer"/>
    <w:basedOn w:val="Normal"/>
    <w:link w:val="AltBilgi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E618BF"/>
  </w:style>
  <w:style w:type="paragraph" w:styleId="AralkYok">
    <w:name w:val="No Spacing"/>
    <w:uiPriority w:val="1"/>
    <w:qFormat/>
    <w:rsid w:val="00FC693F"/>
    <w:pPr>
      <w:spacing w:after="0" w:line="240" w:lineRule="auto"/>
    </w:pPr>
  </w:style>
  <w:style w:type="character" w:customStyle="1" w:styleId="Balk1Char">
    <w:name w:val="Başlık 1 Char"/>
    <w:basedOn w:val="VarsaylanParagrafYazTipi"/>
    <w:link w:val="Bal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alk2Char">
    <w:name w:val="Başlık 2 Char"/>
    <w:basedOn w:val="VarsaylanParagrafYazTipi"/>
    <w:link w:val="Bal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alk3Char">
    <w:name w:val="Başlık 3 Char"/>
    <w:basedOn w:val="VarsaylanParagrafYazTipi"/>
    <w:link w:val="Bal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nuBal">
    <w:name w:val="Title"/>
    <w:basedOn w:val="Normal"/>
    <w:next w:val="Normal"/>
    <w:link w:val="KonuBal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ltyaz">
    <w:name w:val="Subtitle"/>
    <w:basedOn w:val="Normal"/>
    <w:next w:val="Normal"/>
    <w:link w:val="Altyaz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tyazChar">
    <w:name w:val="Altyazı Char"/>
    <w:basedOn w:val="VarsaylanParagrafYazTipi"/>
    <w:link w:val="Altyaz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Paragraf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GvdeMetni">
    <w:name w:val="Body Text"/>
    <w:basedOn w:val="Normal"/>
    <w:link w:val="GvdeMetniChar"/>
    <w:uiPriority w:val="99"/>
    <w:unhideWhenUsed/>
    <w:rsid w:val="00AA1D8D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99"/>
    <w:rsid w:val="00AA1D8D"/>
  </w:style>
  <w:style w:type="paragraph" w:styleId="GvdeMetni2">
    <w:name w:val="Body Text 2"/>
    <w:basedOn w:val="Normal"/>
    <w:link w:val="GvdeMetni2Char"/>
    <w:uiPriority w:val="99"/>
    <w:unhideWhenUsed/>
    <w:rsid w:val="00AA1D8D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link w:val="GvdeMetni2"/>
    <w:uiPriority w:val="99"/>
    <w:rsid w:val="00AA1D8D"/>
  </w:style>
  <w:style w:type="paragraph" w:styleId="GvdeMetni3">
    <w:name w:val="Body Text 3"/>
    <w:basedOn w:val="Normal"/>
    <w:link w:val="GvdeMetni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GvdeMetni3Char">
    <w:name w:val="Gövde Metni 3 Char"/>
    <w:basedOn w:val="VarsaylanParagrafYazTipi"/>
    <w:link w:val="GvdeMetni3"/>
    <w:uiPriority w:val="99"/>
    <w:rsid w:val="00AA1D8D"/>
    <w:rPr>
      <w:sz w:val="16"/>
      <w:szCs w:val="16"/>
    </w:rPr>
  </w:style>
  <w:style w:type="paragraph" w:styleId="Liste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eMaddemi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eMaddemi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eMaddemi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eNumara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eNumara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eNumara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eDevam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eDevam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eDevam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kroMetni">
    <w:name w:val="macro"/>
    <w:link w:val="MakroMetni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MetniChar">
    <w:name w:val="Makro Metni Char"/>
    <w:basedOn w:val="VarsaylanParagrafYazTipi"/>
    <w:link w:val="MakroMetni"/>
    <w:uiPriority w:val="99"/>
    <w:rsid w:val="0029639D"/>
    <w:rPr>
      <w:rFonts w:ascii="Courier" w:hAnsi="Courier"/>
      <w:sz w:val="20"/>
      <w:szCs w:val="20"/>
    </w:rPr>
  </w:style>
  <w:style w:type="paragraph" w:styleId="Alnt">
    <w:name w:val="Quote"/>
    <w:basedOn w:val="Normal"/>
    <w:next w:val="Normal"/>
    <w:link w:val="AlntChar"/>
    <w:uiPriority w:val="29"/>
    <w:qFormat/>
    <w:rsid w:val="00FC693F"/>
    <w:rPr>
      <w:i/>
      <w:iCs/>
      <w:color w:val="000000" w:themeColor="text1"/>
    </w:rPr>
  </w:style>
  <w:style w:type="character" w:customStyle="1" w:styleId="AlntChar">
    <w:name w:val="Alıntı Char"/>
    <w:basedOn w:val="VarsaylanParagrafYazTipi"/>
    <w:link w:val="Alnt"/>
    <w:uiPriority w:val="29"/>
    <w:rsid w:val="00FC693F"/>
    <w:rPr>
      <w:i/>
      <w:iCs/>
      <w:color w:val="000000" w:themeColor="text1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Gl">
    <w:name w:val="Strong"/>
    <w:basedOn w:val="VarsaylanParagrafYazTipi"/>
    <w:uiPriority w:val="22"/>
    <w:qFormat/>
    <w:rsid w:val="00FC693F"/>
    <w:rPr>
      <w:b/>
      <w:bCs/>
    </w:rPr>
  </w:style>
  <w:style w:type="character" w:styleId="Vurgu">
    <w:name w:val="Emphasis"/>
    <w:basedOn w:val="VarsaylanParagrafYazTipi"/>
    <w:uiPriority w:val="20"/>
    <w:qFormat/>
    <w:rsid w:val="00FC693F"/>
    <w:rPr>
      <w:i/>
      <w:iCs/>
    </w:rPr>
  </w:style>
  <w:style w:type="paragraph" w:styleId="GlAlnt">
    <w:name w:val="Intense Quote"/>
    <w:basedOn w:val="Normal"/>
    <w:next w:val="Normal"/>
    <w:link w:val="GlAlnt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GlAlntChar">
    <w:name w:val="Güçlü Alıntı Char"/>
    <w:basedOn w:val="VarsaylanParagrafYazTipi"/>
    <w:link w:val="GlAlnt"/>
    <w:uiPriority w:val="30"/>
    <w:rsid w:val="00FC693F"/>
    <w:rPr>
      <w:b/>
      <w:bCs/>
      <w:i/>
      <w:iCs/>
      <w:color w:val="4F81BD" w:themeColor="accent1"/>
    </w:rPr>
  </w:style>
  <w:style w:type="character" w:styleId="HafifVurgulama">
    <w:name w:val="Subtle Emphasis"/>
    <w:basedOn w:val="VarsaylanParagrafYazTipi"/>
    <w:uiPriority w:val="19"/>
    <w:qFormat/>
    <w:rsid w:val="00FC693F"/>
    <w:rPr>
      <w:i/>
      <w:iCs/>
      <w:color w:val="808080" w:themeColor="text1" w:themeTint="7F"/>
    </w:rPr>
  </w:style>
  <w:style w:type="character" w:styleId="GlVurgulama">
    <w:name w:val="Intense Emphasis"/>
    <w:basedOn w:val="VarsaylanParagrafYazTipi"/>
    <w:uiPriority w:val="21"/>
    <w:qFormat/>
    <w:rsid w:val="00FC693F"/>
    <w:rPr>
      <w:b/>
      <w:bCs/>
      <w:i/>
      <w:iCs/>
      <w:color w:val="4F81BD" w:themeColor="accent1"/>
    </w:rPr>
  </w:style>
  <w:style w:type="character" w:styleId="HafifBavuru">
    <w:name w:val="Subtle Reference"/>
    <w:basedOn w:val="VarsaylanParagrafYazTipi"/>
    <w:uiPriority w:val="31"/>
    <w:qFormat/>
    <w:rsid w:val="00FC693F"/>
    <w:rPr>
      <w:smallCaps/>
      <w:color w:val="C0504D" w:themeColor="accent2"/>
      <w:u w:val="single"/>
    </w:rPr>
  </w:style>
  <w:style w:type="character" w:styleId="GlBavuru">
    <w:name w:val="Intense Reference"/>
    <w:basedOn w:val="VarsaylanParagrafYazTipi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KitapBal">
    <w:name w:val="Book Title"/>
    <w:basedOn w:val="VarsaylanParagrafYazTipi"/>
    <w:uiPriority w:val="33"/>
    <w:qFormat/>
    <w:rsid w:val="00FC693F"/>
    <w:rPr>
      <w:b/>
      <w:b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FC693F"/>
    <w:pPr>
      <w:outlineLvl w:val="9"/>
    </w:pPr>
  </w:style>
  <w:style w:type="table" w:styleId="TabloKlavuzu">
    <w:name w:val="Table Grid"/>
    <w:basedOn w:val="NormalTablo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kGlgeleme">
    <w:name w:val="Light Shading"/>
    <w:basedOn w:val="NormalTablo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kGlgeleme-Vurgu1">
    <w:name w:val="Light Shading Accent 1"/>
    <w:basedOn w:val="NormalTablo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AkGlgeleme-Vurgu2">
    <w:name w:val="Light Shading Accent 2"/>
    <w:basedOn w:val="NormalTablo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AkGlgeleme-Vurgu3">
    <w:name w:val="Light Shading Accent 3"/>
    <w:basedOn w:val="NormalTablo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AkGlgeleme-Vurgu4">
    <w:name w:val="Light Shading Accent 4"/>
    <w:basedOn w:val="NormalTablo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AkGlgeleme-Vurgu5">
    <w:name w:val="Light Shading Accent 5"/>
    <w:basedOn w:val="NormalTablo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AkGlgeleme-Vurgu6">
    <w:name w:val="Light Shading Accent 6"/>
    <w:basedOn w:val="NormalTablo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kListe">
    <w:name w:val="Light List"/>
    <w:basedOn w:val="NormalTablo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AkListe-Vurgu1">
    <w:name w:val="Light List Accent 1"/>
    <w:basedOn w:val="NormalTablo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AkListe-Vurgu2">
    <w:name w:val="Light List Accent 2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AkListe-Vurgu3">
    <w:name w:val="Light List Accent 3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AkListe-Vurgu4">
    <w:name w:val="Light List Accent 4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AkListe-Vurgu5">
    <w:name w:val="Light List Accent 5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AkListe-Vurgu6">
    <w:name w:val="Light List Accent 6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kKlavuz">
    <w:name w:val="Light Grid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AkKlavuz-Vurgu1">
    <w:name w:val="Light Grid Accent 1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AkKlavuz-Vurgu2">
    <w:name w:val="Light Grid Accent 2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AkKlavuz-Vurgu3">
    <w:name w:val="Light Grid Accent 3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AkKlavuz-Vurgu4">
    <w:name w:val="Light Grid Accent 4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AkKlavuz-Vurgu5">
    <w:name w:val="Light Grid Accent 5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AkKlavuz-Vurgu6">
    <w:name w:val="Light Grid Accent 6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OrtaGlgeleme1">
    <w:name w:val="Medium Shading 1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1">
    <w:name w:val="Medium Shading 1 Accent 1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2">
    <w:name w:val="Medium Shading 1 Accent 2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3">
    <w:name w:val="Medium Shading 1 Accent 3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4">
    <w:name w:val="Medium Shading 1 Accent 4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5">
    <w:name w:val="Medium Shading 1 Accent 5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6">
    <w:name w:val="Medium Shading 1 Accent 6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2">
    <w:name w:val="Medium Shading 2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1">
    <w:name w:val="Medium Shading 2 Accent 1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2">
    <w:name w:val="Medium Shading 2 Accent 2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3">
    <w:name w:val="Medium Shading 2 Accent 3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4">
    <w:name w:val="Medium Shading 2 Accent 4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5">
    <w:name w:val="Medium Shading 2 Accent 5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6">
    <w:name w:val="Medium Shading 2 Accent 6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Liste1">
    <w:name w:val="Medium List 1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OrtaListe1-Vurgu1">
    <w:name w:val="Medium List 1 Accent 1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OrtaListe1-Vurgu2">
    <w:name w:val="Medium List 1 Accent 2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OrtaListe1-Vurgu3">
    <w:name w:val="Medium List 1 Accent 3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OrtaListe1-Vurgu4">
    <w:name w:val="Medium List 1 Accent 4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OrtaListe1-Vurgu5">
    <w:name w:val="Medium List 1 Accent 5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OrtaListe1-Vurgu6">
    <w:name w:val="Medium List 1 Accent 6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OrtaListe2">
    <w:name w:val="Medium List 2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2-Vurgu1">
    <w:name w:val="Medium List 2 Accent 1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2">
    <w:name w:val="Medium List 2 Accent 2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3">
    <w:name w:val="Medium List 2 Accent 3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4">
    <w:name w:val="Medium List 2 Accent 4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5">
    <w:name w:val="Medium List 2 Accent 5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6">
    <w:name w:val="Medium List 2 Accent 6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Klavuz1">
    <w:name w:val="Medium Grid 1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OrtaKlavuz1-Vurgu1">
    <w:name w:val="Medium Grid 1 Accent 1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OrtaKlavuz1-Vurgu2">
    <w:name w:val="Medium Grid 1 Accent 2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OrtaKlavuz1-Vurgu3">
    <w:name w:val="Medium Grid 1 Accent 3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OrtaKlavuz1-Vurgu4">
    <w:name w:val="Medium Grid 1 Accent 4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OrtaKlavuz1-Vurgu5">
    <w:name w:val="Medium Grid 1 Accent 5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OrtaKlavuz1-Vurgu6">
    <w:name w:val="Medium Grid 1 Accent 6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OrtaKlavuz2">
    <w:name w:val="Medium Grid 2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1">
    <w:name w:val="Medium Grid 2 Accent 1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2">
    <w:name w:val="Medium Grid 2 Accent 2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3">
    <w:name w:val="Medium Grid 2 Accent 3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4">
    <w:name w:val="Medium Grid 2 Accent 4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5">
    <w:name w:val="Medium Grid 2 Accent 5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6">
    <w:name w:val="Medium Grid 2 Accent 6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3">
    <w:name w:val="Medium Grid 3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OrtaKlavuz3-Vurgu1">
    <w:name w:val="Medium Grid 3 Accent 1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OrtaKlavuz3-Vurgu2">
    <w:name w:val="Medium Grid 3 Accent 2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OrtaKlavuz3-Vurgu3">
    <w:name w:val="Medium Grid 3 Accent 3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OrtaKlavuz3-Vurgu4">
    <w:name w:val="Medium Grid 3 Accent 4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OrtaKlavuz3-Vurgu5">
    <w:name w:val="Medium Grid 3 Accent 5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OrtaKlavuz3-Vurgu6">
    <w:name w:val="Medium Grid 3 Accent 6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KoyuListe">
    <w:name w:val="Dark List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KoyuListe-Vurgu1">
    <w:name w:val="Dark List Accent 1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KoyuListe-Vurgu2">
    <w:name w:val="Dark List Accent 2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KoyuListe-Vurgu3">
    <w:name w:val="Dark List Accent 3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KoyuListe-Vurgu4">
    <w:name w:val="Dark List Accent 4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KoyuListe-Vurgu5">
    <w:name w:val="Dark List Accent 5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KoyuListe-Vurgu6">
    <w:name w:val="Dark List Accent 6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RenkliGlgeleme">
    <w:name w:val="Colorful Shading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1">
    <w:name w:val="Colorful Shading Accent 1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2">
    <w:name w:val="Colorful Shading Accent 2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3">
    <w:name w:val="Colorful Shading Accent 3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nkliGlgeleme-Vurgu4">
    <w:name w:val="Colorful Shading Accent 4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5">
    <w:name w:val="Colorful Shading Accent 5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6">
    <w:name w:val="Colorful Shading Accent 6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Liste">
    <w:name w:val="Colorful List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enkliListe-Vurgu1">
    <w:name w:val="Colorful List Accent 1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RenkliListe-Vurgu2">
    <w:name w:val="Colorful List Accent 2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RenkliListe-Vurgu3">
    <w:name w:val="Colorful List Accent 3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RenkliListe-Vurgu4">
    <w:name w:val="Colorful List Accent 4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RenkliListe-Vurgu5">
    <w:name w:val="Colorful List Accent 5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RenkliListe-Vurgu6">
    <w:name w:val="Colorful List Accent 6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RenkliKlavuz">
    <w:name w:val="Colorful Grid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nkliKlavuz-Vurgu1">
    <w:name w:val="Colorful Grid Accent 1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nkliKlavuz-Vurgu2">
    <w:name w:val="Colorful Grid Accent 2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nkliKlavuz-Vurgu3">
    <w:name w:val="Colorful Grid Accent 3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nkliKlavuz-Vurgu4">
    <w:name w:val="Colorful Grid Accent 4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nkliKlavuz-Vurgu5">
    <w:name w:val="Colorful Grid Accent 5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nkliKlavuz-Vurgu6">
    <w:name w:val="Colorful Grid Accent 6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 /><Relationship Id="rId7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ntTable" Target="fontTable.xml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2257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Begüm Yıldırım</cp:lastModifiedBy>
  <cp:revision>2</cp:revision>
  <dcterms:created xsi:type="dcterms:W3CDTF">2025-01-16T18:09:00Z</dcterms:created>
  <dcterms:modified xsi:type="dcterms:W3CDTF">2025-01-16T18:09:00Z</dcterms:modified>
  <cp:category/>
</cp:coreProperties>
</file>