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010EA" w14:textId="77777777" w:rsidR="00316638" w:rsidRPr="0095651E" w:rsidRDefault="00000000" w:rsidP="0095651E">
      <w:pPr>
        <w:jc w:val="center"/>
        <w:rPr>
          <w:b/>
          <w:bCs/>
          <w:lang w:val="it-IT"/>
        </w:rPr>
      </w:pPr>
      <w:r w:rsidRPr="0095651E">
        <w:rPr>
          <w:b/>
          <w:bCs/>
          <w:lang w:val="it-IT"/>
        </w:rPr>
        <w:t>INTERVIEW PROTOCOL</w:t>
      </w:r>
    </w:p>
    <w:p w14:paraId="5D45CAE1" w14:textId="77777777" w:rsidR="00316638" w:rsidRPr="0095651E" w:rsidRDefault="00316638">
      <w:pPr>
        <w:rPr>
          <w:lang w:val="it-IT"/>
        </w:rPr>
      </w:pPr>
    </w:p>
    <w:p w14:paraId="59850CD4" w14:textId="77777777" w:rsidR="00316638" w:rsidRPr="0095651E" w:rsidRDefault="00316638">
      <w:pPr>
        <w:rPr>
          <w:lang w:val="it-IT"/>
        </w:rPr>
      </w:pPr>
    </w:p>
    <w:p w14:paraId="6049FADA" w14:textId="7D65AD12" w:rsidR="00316638" w:rsidRPr="0095651E" w:rsidRDefault="00000000">
      <w:pPr>
        <w:rPr>
          <w:b/>
          <w:bCs/>
          <w:lang w:val="en-ID"/>
        </w:rPr>
      </w:pPr>
      <w:r w:rsidRPr="0095651E">
        <w:rPr>
          <w:b/>
          <w:bCs/>
          <w:lang w:val="en-ID"/>
        </w:rPr>
        <w:t xml:space="preserve">Participant Data </w:t>
      </w:r>
    </w:p>
    <w:p w14:paraId="7E8331D2" w14:textId="77777777" w:rsidR="00316638" w:rsidRPr="0095651E" w:rsidRDefault="00000000">
      <w:pPr>
        <w:rPr>
          <w:lang w:val="en-ID"/>
        </w:rPr>
      </w:pPr>
      <w:r w:rsidRPr="0095651E">
        <w:rPr>
          <w:lang w:val="en-ID"/>
        </w:rPr>
        <w:t>Participant Initials</w:t>
      </w:r>
      <w:r w:rsidRPr="0095651E">
        <w:rPr>
          <w:lang w:val="en-ID"/>
        </w:rPr>
        <w:tab/>
      </w:r>
      <w:r w:rsidRPr="0095651E">
        <w:rPr>
          <w:lang w:val="en-ID"/>
        </w:rPr>
        <w:tab/>
      </w:r>
      <w:r w:rsidRPr="0095651E">
        <w:rPr>
          <w:lang w:val="en-ID"/>
        </w:rPr>
        <w:tab/>
      </w:r>
      <w:r w:rsidRPr="0095651E">
        <w:rPr>
          <w:lang w:val="en-ID"/>
        </w:rPr>
        <w:tab/>
        <w:t>:</w:t>
      </w:r>
    </w:p>
    <w:p w14:paraId="0A1B39E2" w14:textId="77777777" w:rsidR="00316638" w:rsidRDefault="00000000">
      <w:r>
        <w:t>Age</w:t>
      </w:r>
      <w:r>
        <w:tab/>
      </w:r>
      <w:r>
        <w:tab/>
      </w:r>
      <w:r>
        <w:tab/>
      </w:r>
      <w:r>
        <w:tab/>
      </w:r>
      <w:r>
        <w:tab/>
      </w:r>
      <w:r>
        <w:tab/>
        <w:t>:</w:t>
      </w:r>
    </w:p>
    <w:p w14:paraId="5188387D" w14:textId="77777777" w:rsidR="00316638" w:rsidRDefault="00000000">
      <w:r>
        <w:t>Address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71EC05BF" w14:textId="77777777" w:rsidR="00316638" w:rsidRDefault="00000000">
      <w:r>
        <w:t>Religion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06A577A3" w14:textId="77777777" w:rsidR="00316638" w:rsidRDefault="00000000">
      <w:r>
        <w:t xml:space="preserve">Marital Status 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14EB5673" w14:textId="77777777" w:rsidR="00316638" w:rsidRDefault="00000000">
      <w:r>
        <w:t>Last Education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23603007" w14:textId="77777777" w:rsidR="00316638" w:rsidRDefault="00000000">
      <w:r>
        <w:t>Phone Number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3C1F4380" w14:textId="77777777" w:rsidR="00316638" w:rsidRDefault="00000000">
      <w:r>
        <w:t>Interview Date</w:t>
      </w:r>
      <w:r>
        <w:tab/>
      </w:r>
      <w:r>
        <w:tab/>
      </w:r>
      <w:r>
        <w:tab/>
      </w:r>
      <w:r>
        <w:tab/>
      </w:r>
      <w:r>
        <w:tab/>
        <w:t>:</w:t>
      </w:r>
    </w:p>
    <w:p w14:paraId="166D5FDE" w14:textId="4DC7876B" w:rsidR="00316638" w:rsidRDefault="00000000">
      <w:r>
        <w:t xml:space="preserve">Interview </w:t>
      </w:r>
      <w:r w:rsidR="0095651E">
        <w:t>Location</w:t>
      </w:r>
      <w:r>
        <w:tab/>
      </w:r>
      <w:r>
        <w:tab/>
      </w:r>
      <w:r>
        <w:tab/>
      </w:r>
      <w:r>
        <w:tab/>
        <w:t>:</w:t>
      </w:r>
    </w:p>
    <w:p w14:paraId="7D037D5E" w14:textId="77777777" w:rsidR="00316638" w:rsidRDefault="00316638"/>
    <w:p w14:paraId="09ED886C" w14:textId="77777777" w:rsidR="00316638" w:rsidRPr="0095651E" w:rsidRDefault="00000000">
      <w:pPr>
        <w:rPr>
          <w:b/>
          <w:bCs/>
        </w:rPr>
      </w:pPr>
      <w:r w:rsidRPr="0095651E">
        <w:rPr>
          <w:b/>
          <w:bCs/>
        </w:rPr>
        <w:t>Interview Guideline:</w:t>
      </w:r>
    </w:p>
    <w:p w14:paraId="72AB7302" w14:textId="0F5B65AA" w:rsidR="0095651E" w:rsidRPr="0095651E" w:rsidRDefault="0095651E" w:rsidP="0095651E">
      <w:pPr>
        <w:pStyle w:val="paragraph"/>
        <w:numPr>
          <w:ilvl w:val="0"/>
          <w:numId w:val="11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95651E">
        <w:rPr>
          <w:rFonts w:asciiTheme="minorHAnsi" w:hAnsiTheme="minorHAnsi" w:cstheme="minorHAnsi"/>
        </w:rPr>
        <w:t xml:space="preserve">What do you know about clinical supervision? </w:t>
      </w:r>
    </w:p>
    <w:p w14:paraId="366813A1" w14:textId="7CFDD317" w:rsidR="0095651E" w:rsidRPr="0095651E" w:rsidRDefault="0095651E" w:rsidP="0095651E">
      <w:pPr>
        <w:pStyle w:val="paragraph"/>
        <w:numPr>
          <w:ilvl w:val="0"/>
          <w:numId w:val="11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95651E">
        <w:rPr>
          <w:rFonts w:asciiTheme="minorHAnsi" w:hAnsiTheme="minorHAnsi" w:cstheme="minorHAnsi"/>
        </w:rPr>
        <w:t xml:space="preserve">What have you done regarding the supervision of road maintenance? </w:t>
      </w:r>
    </w:p>
    <w:p w14:paraId="51C5E3B9" w14:textId="5D4A7695" w:rsidR="0095651E" w:rsidRPr="0095651E" w:rsidRDefault="0095651E" w:rsidP="0095651E">
      <w:pPr>
        <w:pStyle w:val="paragraph"/>
        <w:numPr>
          <w:ilvl w:val="0"/>
          <w:numId w:val="11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95651E">
        <w:rPr>
          <w:rFonts w:asciiTheme="minorHAnsi" w:hAnsiTheme="minorHAnsi" w:cstheme="minorHAnsi"/>
        </w:rPr>
        <w:t xml:space="preserve">How was your experience as a road-treated supervisor? </w:t>
      </w:r>
    </w:p>
    <w:p w14:paraId="2FBE210D" w14:textId="5C212B32" w:rsidR="0095651E" w:rsidRPr="0095651E" w:rsidRDefault="0095651E" w:rsidP="0095651E">
      <w:pPr>
        <w:pStyle w:val="paragraph"/>
        <w:numPr>
          <w:ilvl w:val="0"/>
          <w:numId w:val="11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95651E">
        <w:rPr>
          <w:rFonts w:asciiTheme="minorHAnsi" w:hAnsiTheme="minorHAnsi" w:cstheme="minorHAnsi"/>
        </w:rPr>
        <w:t>What obstacles did you feel as a road care supervisor and what kind of support did you get?</w:t>
      </w:r>
    </w:p>
    <w:p w14:paraId="2C06B854" w14:textId="2B9D2549" w:rsidR="0095651E" w:rsidRPr="0095651E" w:rsidRDefault="0095651E" w:rsidP="0095651E">
      <w:pPr>
        <w:pStyle w:val="paragraph"/>
        <w:numPr>
          <w:ilvl w:val="0"/>
          <w:numId w:val="11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95651E">
        <w:rPr>
          <w:rFonts w:asciiTheme="minorHAnsi" w:hAnsiTheme="minorHAnsi" w:cstheme="minorHAnsi"/>
        </w:rPr>
        <w:t>What are your hopes for the supervision of the nursing clinic to be treated in the future?</w:t>
      </w:r>
    </w:p>
    <w:p w14:paraId="30A70B35" w14:textId="77777777" w:rsidR="00316638" w:rsidRPr="0095651E" w:rsidRDefault="00316638">
      <w:pPr>
        <w:rPr>
          <w:lang w:val="en-GB"/>
        </w:rPr>
      </w:pPr>
    </w:p>
    <w:p w14:paraId="1365B02C" w14:textId="77777777" w:rsidR="00316638" w:rsidRDefault="00316638"/>
    <w:p w14:paraId="3F243923" w14:textId="7D66AC65" w:rsidR="0095651E" w:rsidRDefault="00000000">
      <w:r>
        <w:br/>
      </w:r>
      <w:r w:rsidR="0095651E">
        <w:br w:type="page"/>
      </w:r>
    </w:p>
    <w:p w14:paraId="66F095E6" w14:textId="77777777" w:rsidR="00316638" w:rsidRPr="0095651E" w:rsidRDefault="00316638">
      <w:pPr>
        <w:rPr>
          <w:b/>
          <w:bCs/>
        </w:rPr>
      </w:pPr>
    </w:p>
    <w:p w14:paraId="6BB0D38C" w14:textId="77777777" w:rsidR="00316638" w:rsidRPr="0095651E" w:rsidRDefault="00000000">
      <w:pPr>
        <w:rPr>
          <w:b/>
          <w:bCs/>
        </w:rPr>
      </w:pPr>
      <w:r w:rsidRPr="0095651E">
        <w:rPr>
          <w:b/>
          <w:bCs/>
        </w:rPr>
        <w:t>Field Notes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4317"/>
        <w:gridCol w:w="4313"/>
      </w:tblGrid>
      <w:tr w:rsidR="0095651E" w:rsidRPr="00012E7A" w14:paraId="17FBA76F" w14:textId="77777777" w:rsidTr="004F520F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7351" w14:textId="51D7BD88" w:rsidR="0095651E" w:rsidRPr="00012E7A" w:rsidRDefault="0095651E" w:rsidP="004F520F">
            <w:pPr>
              <w:spacing w:after="160" w:line="259" w:lineRule="auto"/>
            </w:pPr>
            <w:r>
              <w:t>Initial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ADF76" w14:textId="5F5BF3B7" w:rsidR="0095651E" w:rsidRPr="00012E7A" w:rsidRDefault="0095651E" w:rsidP="004F520F">
            <w:pPr>
              <w:spacing w:after="160" w:line="259" w:lineRule="auto"/>
            </w:pPr>
            <w:r>
              <w:t>Code</w:t>
            </w:r>
          </w:p>
        </w:tc>
      </w:tr>
      <w:tr w:rsidR="0095651E" w:rsidRPr="00012E7A" w14:paraId="27FDB30D" w14:textId="77777777" w:rsidTr="004F520F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00A7" w14:textId="7CE4AEFE" w:rsidR="0095651E" w:rsidRPr="00012E7A" w:rsidRDefault="0095651E" w:rsidP="004F520F">
            <w:pPr>
              <w:spacing w:after="160" w:line="259" w:lineRule="auto"/>
            </w:pPr>
            <w:r>
              <w:t>Location</w:t>
            </w:r>
            <w:r>
              <w:tab/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CA68" w14:textId="3EF9E3F0" w:rsidR="0095651E" w:rsidRPr="00012E7A" w:rsidRDefault="0095651E" w:rsidP="004F520F">
            <w:pPr>
              <w:spacing w:after="160" w:line="259" w:lineRule="auto"/>
            </w:pPr>
            <w:r>
              <w:t>Time:</w:t>
            </w:r>
          </w:p>
        </w:tc>
      </w:tr>
      <w:tr w:rsidR="0095651E" w:rsidRPr="00012E7A" w14:paraId="6048C252" w14:textId="77777777" w:rsidTr="004F520F">
        <w:trPr>
          <w:trHeight w:val="2157"/>
        </w:trPr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C733" w14:textId="4C5298B5" w:rsidR="0095651E" w:rsidRPr="00012E7A" w:rsidRDefault="0095651E" w:rsidP="004F520F">
            <w:pPr>
              <w:spacing w:after="160" w:line="259" w:lineRule="auto"/>
            </w:pPr>
            <w:r w:rsidRPr="0095651E">
              <w:t>Environmental conditions during the interview:</w:t>
            </w:r>
          </w:p>
        </w:tc>
      </w:tr>
      <w:tr w:rsidR="0095651E" w:rsidRPr="00012E7A" w14:paraId="40EC2BF5" w14:textId="77777777" w:rsidTr="004F520F">
        <w:trPr>
          <w:trHeight w:val="2157"/>
        </w:trPr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B8FA" w14:textId="0DA84BBF" w:rsidR="0095651E" w:rsidRPr="00012E7A" w:rsidRDefault="0095651E" w:rsidP="004F520F">
            <w:pPr>
              <w:spacing w:after="160" w:line="259" w:lineRule="auto"/>
            </w:pPr>
            <w:r>
              <w:t>Participant condition :</w:t>
            </w:r>
          </w:p>
        </w:tc>
      </w:tr>
      <w:tr w:rsidR="0095651E" w:rsidRPr="0095651E" w14:paraId="634B3558" w14:textId="77777777" w:rsidTr="004F520F">
        <w:trPr>
          <w:trHeight w:val="1989"/>
        </w:trPr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2760" w14:textId="0BD9E421" w:rsidR="0095651E" w:rsidRPr="0095651E" w:rsidRDefault="0095651E" w:rsidP="004F520F">
            <w:pPr>
              <w:spacing w:after="160" w:line="259" w:lineRule="auto"/>
              <w:rPr>
                <w:lang w:val="en-ID"/>
              </w:rPr>
            </w:pPr>
            <w:r w:rsidRPr="0095651E">
              <w:rPr>
                <w:lang w:val="en-ID"/>
              </w:rPr>
              <w:t>Non-verbal respons during interview :</w:t>
            </w:r>
          </w:p>
          <w:p w14:paraId="407671C1" w14:textId="77777777" w:rsidR="0095651E" w:rsidRPr="0095651E" w:rsidRDefault="0095651E" w:rsidP="004F520F">
            <w:pPr>
              <w:spacing w:after="160" w:line="259" w:lineRule="auto"/>
              <w:rPr>
                <w:lang w:val="en-ID"/>
              </w:rPr>
            </w:pPr>
          </w:p>
          <w:p w14:paraId="1AF6D7D3" w14:textId="77777777" w:rsidR="0095651E" w:rsidRPr="0095651E" w:rsidRDefault="0095651E" w:rsidP="004F520F">
            <w:pPr>
              <w:spacing w:after="160" w:line="259" w:lineRule="auto"/>
              <w:rPr>
                <w:lang w:val="en-ID"/>
              </w:rPr>
            </w:pPr>
          </w:p>
          <w:p w14:paraId="0AC283E9" w14:textId="77777777" w:rsidR="0095651E" w:rsidRPr="0095651E" w:rsidRDefault="0095651E" w:rsidP="004F520F">
            <w:pPr>
              <w:spacing w:after="160" w:line="259" w:lineRule="auto"/>
              <w:rPr>
                <w:lang w:val="en-ID"/>
              </w:rPr>
            </w:pPr>
          </w:p>
        </w:tc>
      </w:tr>
      <w:tr w:rsidR="0095651E" w:rsidRPr="0095651E" w14:paraId="5843AF6C" w14:textId="77777777" w:rsidTr="004F520F"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78B" w14:textId="77777777" w:rsidR="0095651E" w:rsidRPr="00012E7A" w:rsidRDefault="0095651E" w:rsidP="004F520F">
            <w:pPr>
              <w:spacing w:after="160" w:line="259" w:lineRule="auto"/>
              <w:rPr>
                <w:lang w:val="it-IT"/>
              </w:rPr>
            </w:pPr>
            <w:r w:rsidRPr="00012E7A">
              <w:rPr>
                <w:lang w:val="it-IT"/>
              </w:rPr>
              <w:t xml:space="preserve">Gambaran peristiwa khusus selama wawancara : </w:t>
            </w:r>
          </w:p>
          <w:p w14:paraId="5A0D62E2" w14:textId="77777777" w:rsidR="0095651E" w:rsidRPr="00012E7A" w:rsidRDefault="0095651E" w:rsidP="004F520F">
            <w:pPr>
              <w:spacing w:after="160" w:line="259" w:lineRule="auto"/>
              <w:rPr>
                <w:lang w:val="it-IT"/>
              </w:rPr>
            </w:pPr>
          </w:p>
          <w:p w14:paraId="4E976DD0" w14:textId="77777777" w:rsidR="0095651E" w:rsidRPr="00012E7A" w:rsidRDefault="0095651E" w:rsidP="004F520F">
            <w:pPr>
              <w:spacing w:after="160" w:line="259" w:lineRule="auto"/>
              <w:rPr>
                <w:lang w:val="it-IT"/>
              </w:rPr>
            </w:pPr>
          </w:p>
          <w:p w14:paraId="225CAC1E" w14:textId="77777777" w:rsidR="0095651E" w:rsidRPr="00012E7A" w:rsidRDefault="0095651E" w:rsidP="004F520F">
            <w:pPr>
              <w:spacing w:after="160" w:line="259" w:lineRule="auto"/>
              <w:rPr>
                <w:lang w:val="it-IT"/>
              </w:rPr>
            </w:pPr>
          </w:p>
        </w:tc>
      </w:tr>
    </w:tbl>
    <w:p w14:paraId="045ADEC6" w14:textId="77777777" w:rsidR="00316638" w:rsidRPr="0095651E" w:rsidRDefault="00316638">
      <w:pPr>
        <w:rPr>
          <w:lang w:val="it-IT"/>
        </w:rPr>
      </w:pPr>
    </w:p>
    <w:sectPr w:rsidR="00316638" w:rsidRPr="0095651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omorDafta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omorDafta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oinDaftar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oinDaftar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omorDafta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oinDafta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035719E"/>
    <w:multiLevelType w:val="hybridMultilevel"/>
    <w:tmpl w:val="958A65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8394E"/>
    <w:multiLevelType w:val="hybridMultilevel"/>
    <w:tmpl w:val="25CA30D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990433">
    <w:abstractNumId w:val="8"/>
  </w:num>
  <w:num w:numId="2" w16cid:durableId="560024668">
    <w:abstractNumId w:val="6"/>
  </w:num>
  <w:num w:numId="3" w16cid:durableId="1042631280">
    <w:abstractNumId w:val="5"/>
  </w:num>
  <w:num w:numId="4" w16cid:durableId="2007052620">
    <w:abstractNumId w:val="4"/>
  </w:num>
  <w:num w:numId="5" w16cid:durableId="368073553">
    <w:abstractNumId w:val="7"/>
  </w:num>
  <w:num w:numId="6" w16cid:durableId="2066104317">
    <w:abstractNumId w:val="3"/>
  </w:num>
  <w:num w:numId="7" w16cid:durableId="1005943068">
    <w:abstractNumId w:val="2"/>
  </w:num>
  <w:num w:numId="8" w16cid:durableId="166481532">
    <w:abstractNumId w:val="1"/>
  </w:num>
  <w:num w:numId="9" w16cid:durableId="450825244">
    <w:abstractNumId w:val="0"/>
  </w:num>
  <w:num w:numId="10" w16cid:durableId="2044623972">
    <w:abstractNumId w:val="9"/>
  </w:num>
  <w:num w:numId="11" w16cid:durableId="6758386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11943"/>
    <w:rsid w:val="0015074B"/>
    <w:rsid w:val="0029639D"/>
    <w:rsid w:val="00316638"/>
    <w:rsid w:val="00326F90"/>
    <w:rsid w:val="005E719F"/>
    <w:rsid w:val="0095651E"/>
    <w:rsid w:val="009D796C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6AAD17"/>
  <w14:defaultImageDpi w14:val="300"/>
  <w15:docId w15:val="{533F54FA-AD97-4915-8D0A-DB9A8C7F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Judul1">
    <w:name w:val="heading 1"/>
    <w:basedOn w:val="Normal"/>
    <w:next w:val="Normal"/>
    <w:link w:val="Judul1K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Judul2">
    <w:name w:val="heading 2"/>
    <w:basedOn w:val="Normal"/>
    <w:next w:val="Normal"/>
    <w:link w:val="Judul2K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Judul3">
    <w:name w:val="heading 3"/>
    <w:basedOn w:val="Normal"/>
    <w:next w:val="Normal"/>
    <w:link w:val="Judul3K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E618BF"/>
  </w:style>
  <w:style w:type="paragraph" w:styleId="Footer">
    <w:name w:val="footer"/>
    <w:basedOn w:val="Normal"/>
    <w:link w:val="FooterK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E618BF"/>
  </w:style>
  <w:style w:type="paragraph" w:styleId="TidakAdaSpasi">
    <w:name w:val="No Spacing"/>
    <w:uiPriority w:val="1"/>
    <w:qFormat/>
    <w:rsid w:val="00FC693F"/>
    <w:pPr>
      <w:spacing w:after="0" w:line="240" w:lineRule="auto"/>
    </w:pPr>
  </w:style>
  <w:style w:type="character" w:customStyle="1" w:styleId="Judul1KAR">
    <w:name w:val="Judul 1 KAR"/>
    <w:basedOn w:val="FontParagrafDefault"/>
    <w:link w:val="Judul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Judul2KAR">
    <w:name w:val="Judul 2 KAR"/>
    <w:basedOn w:val="FontParagrafDefault"/>
    <w:link w:val="Judul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Judul3KAR">
    <w:name w:val="Judul 3 KAR"/>
    <w:basedOn w:val="FontParagrafDefault"/>
    <w:link w:val="Judul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Judul">
    <w:name w:val="Title"/>
    <w:basedOn w:val="Normal"/>
    <w:next w:val="Normal"/>
    <w:link w:val="JudulK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JudulKAR">
    <w:name w:val="Judul KAR"/>
    <w:basedOn w:val="FontParagrafDefault"/>
    <w:link w:val="Judu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judul">
    <w:name w:val="Subtitle"/>
    <w:basedOn w:val="Normal"/>
    <w:next w:val="Normal"/>
    <w:link w:val="SubjudulK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judulKAR">
    <w:name w:val="Subjudul KAR"/>
    <w:basedOn w:val="FontParagrafDefault"/>
    <w:link w:val="Subjudu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Daftar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ksIsi">
    <w:name w:val="Body Text"/>
    <w:basedOn w:val="Normal"/>
    <w:link w:val="TeksIsiKAR"/>
    <w:uiPriority w:val="99"/>
    <w:unhideWhenUsed/>
    <w:rsid w:val="00AA1D8D"/>
    <w:pPr>
      <w:spacing w:after="120"/>
    </w:pPr>
  </w:style>
  <w:style w:type="character" w:customStyle="1" w:styleId="TeksIsiKAR">
    <w:name w:val="Teks Isi KAR"/>
    <w:basedOn w:val="FontParagrafDefault"/>
    <w:link w:val="TeksIsi"/>
    <w:uiPriority w:val="99"/>
    <w:rsid w:val="00AA1D8D"/>
  </w:style>
  <w:style w:type="paragraph" w:styleId="TeksIsi2">
    <w:name w:val="Body Text 2"/>
    <w:basedOn w:val="Normal"/>
    <w:link w:val="TeksIsi2KAR"/>
    <w:uiPriority w:val="99"/>
    <w:unhideWhenUsed/>
    <w:rsid w:val="00AA1D8D"/>
    <w:pPr>
      <w:spacing w:after="120" w:line="480" w:lineRule="auto"/>
    </w:pPr>
  </w:style>
  <w:style w:type="character" w:customStyle="1" w:styleId="TeksIsi2KAR">
    <w:name w:val="Teks Isi 2 KAR"/>
    <w:basedOn w:val="FontParagrafDefault"/>
    <w:link w:val="TeksIsi2"/>
    <w:uiPriority w:val="99"/>
    <w:rsid w:val="00AA1D8D"/>
  </w:style>
  <w:style w:type="paragraph" w:styleId="TeksIsi3">
    <w:name w:val="Body Text 3"/>
    <w:basedOn w:val="Normal"/>
    <w:link w:val="TeksIsi3K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Isi3KAR">
    <w:name w:val="Teks Isi 3 KAR"/>
    <w:basedOn w:val="FontParagrafDefault"/>
    <w:link w:val="TeksIsi3"/>
    <w:uiPriority w:val="99"/>
    <w:rsid w:val="00AA1D8D"/>
    <w:rPr>
      <w:sz w:val="16"/>
      <w:szCs w:val="16"/>
    </w:rPr>
  </w:style>
  <w:style w:type="paragraph" w:styleId="Daftar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Daftar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Daftar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PoinDaftar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PoinDaftar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PoinDaftar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omorDafta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omorDafta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omorDafta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DaftarBerkelanjutan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DaftarBerkelanjutan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DaftarBerkelanjutan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ksMakro">
    <w:name w:val="macro"/>
    <w:link w:val="TeksMakroK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MakroKAR">
    <w:name w:val="Teks Makro KAR"/>
    <w:basedOn w:val="FontParagrafDefault"/>
    <w:link w:val="TeksMakro"/>
    <w:uiPriority w:val="99"/>
    <w:rsid w:val="0029639D"/>
    <w:rPr>
      <w:rFonts w:ascii="Courier" w:hAnsi="Courier"/>
      <w:sz w:val="20"/>
      <w:szCs w:val="20"/>
    </w:rPr>
  </w:style>
  <w:style w:type="paragraph" w:styleId="Kutipan">
    <w:name w:val="Quote"/>
    <w:basedOn w:val="Normal"/>
    <w:next w:val="Normal"/>
    <w:link w:val="KutipanKAR"/>
    <w:uiPriority w:val="29"/>
    <w:qFormat/>
    <w:rsid w:val="00FC693F"/>
    <w:rPr>
      <w:i/>
      <w:iCs/>
      <w:color w:val="000000" w:themeColor="text1"/>
    </w:rPr>
  </w:style>
  <w:style w:type="character" w:customStyle="1" w:styleId="KutipanKAR">
    <w:name w:val="Kutipan KAR"/>
    <w:basedOn w:val="FontParagrafDefault"/>
    <w:link w:val="Kutipan"/>
    <w:uiPriority w:val="29"/>
    <w:rsid w:val="00FC693F"/>
    <w:rPr>
      <w:i/>
      <w:iCs/>
      <w:color w:val="000000" w:themeColor="text1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eteranga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uat">
    <w:name w:val="Strong"/>
    <w:basedOn w:val="FontParagrafDefault"/>
    <w:uiPriority w:val="22"/>
    <w:qFormat/>
    <w:rsid w:val="00FC693F"/>
    <w:rPr>
      <w:b/>
      <w:bCs/>
    </w:rPr>
  </w:style>
  <w:style w:type="character" w:styleId="Penekanan">
    <w:name w:val="Emphasis"/>
    <w:basedOn w:val="FontParagrafDefault"/>
    <w:uiPriority w:val="20"/>
    <w:qFormat/>
    <w:rsid w:val="00FC693F"/>
    <w:rPr>
      <w:i/>
      <w:iCs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FC693F"/>
    <w:rPr>
      <w:b/>
      <w:bCs/>
      <w:i/>
      <w:iCs/>
      <w:color w:val="4F81BD" w:themeColor="accent1"/>
    </w:rPr>
  </w:style>
  <w:style w:type="character" w:styleId="PenekananHalus">
    <w:name w:val="Subtle Emphasis"/>
    <w:basedOn w:val="FontParagrafDefault"/>
    <w:uiPriority w:val="19"/>
    <w:qFormat/>
    <w:rsid w:val="00FC693F"/>
    <w:rPr>
      <w:i/>
      <w:iCs/>
      <w:color w:val="808080" w:themeColor="text1" w:themeTint="7F"/>
    </w:rPr>
  </w:style>
  <w:style w:type="character" w:styleId="PenekananKeras">
    <w:name w:val="Intense Emphasis"/>
    <w:basedOn w:val="FontParagrafDefault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siRumit">
    <w:name w:val="Subtle Reference"/>
    <w:basedOn w:val="FontParagrafDefault"/>
    <w:uiPriority w:val="31"/>
    <w:qFormat/>
    <w:rsid w:val="00FC693F"/>
    <w:rPr>
      <w:smallCaps/>
      <w:color w:val="C0504D" w:themeColor="accent2"/>
      <w:u w:val="single"/>
    </w:rPr>
  </w:style>
  <w:style w:type="character" w:styleId="ReferensiyangSering">
    <w:name w:val="Intense Reference"/>
    <w:basedOn w:val="FontParagrafDefaul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JudulBuku">
    <w:name w:val="Book Title"/>
    <w:basedOn w:val="FontParagrafDefault"/>
    <w:uiPriority w:val="33"/>
    <w:qFormat/>
    <w:rsid w:val="00FC693F"/>
    <w:rPr>
      <w:b/>
      <w:bCs/>
      <w:smallCaps/>
      <w:spacing w:val="5"/>
    </w:rPr>
  </w:style>
  <w:style w:type="paragraph" w:styleId="JudulTOC">
    <w:name w:val="TOC Heading"/>
    <w:basedOn w:val="Judul1"/>
    <w:next w:val="Normal"/>
    <w:uiPriority w:val="39"/>
    <w:semiHidden/>
    <w:unhideWhenUsed/>
    <w:qFormat/>
    <w:rsid w:val="00FC693F"/>
    <w:pPr>
      <w:outlineLvl w:val="9"/>
    </w:pPr>
  </w:style>
  <w:style w:type="table" w:styleId="KisiTabel">
    <w:name w:val="Table Grid"/>
    <w:basedOn w:val="TabelNormal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yanganTipis">
    <w:name w:val="Light Shading"/>
    <w:basedOn w:val="Tabel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BayanganCahaya-Aksen1">
    <w:name w:val="Light Shading Accent 1"/>
    <w:basedOn w:val="Tabel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BayanganCahaya-Aksen2">
    <w:name w:val="Light Shading Accent 2"/>
    <w:basedOn w:val="Tabel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BayanganCahaya-Aksen3">
    <w:name w:val="Light Shading Accent 3"/>
    <w:basedOn w:val="Tabel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BayanganCahaya-Aksen4">
    <w:name w:val="Light Shading Accent 4"/>
    <w:basedOn w:val="Tabel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BayanganCahaya-Aksen5">
    <w:name w:val="Light Shading Accent 5"/>
    <w:basedOn w:val="Tabel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BayanganCahaya-Aksen6">
    <w:name w:val="Light Shading Accent 6"/>
    <w:basedOn w:val="Tabel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DaftarCahaya">
    <w:name w:val="Light List"/>
    <w:basedOn w:val="Tabel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DaftarCahaya-Aksen1">
    <w:name w:val="Light List Accent 1"/>
    <w:basedOn w:val="Tabel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DaftarCahaya-Aksen2">
    <w:name w:val="Light List Accent 2"/>
    <w:basedOn w:val="Tabel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DaftarCahaya-Aksen3">
    <w:name w:val="Light List Accent 3"/>
    <w:basedOn w:val="Tabel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DaftarCahaya-Aksen4">
    <w:name w:val="Light List Accent 4"/>
    <w:basedOn w:val="Tabel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DaftarCahaya-Aksen5">
    <w:name w:val="Light List Accent 5"/>
    <w:basedOn w:val="Tabel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DaftarCahaya-Aksen6">
    <w:name w:val="Light List Accent 6"/>
    <w:basedOn w:val="Tabel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KisiCahaya">
    <w:name w:val="Light Grid"/>
    <w:basedOn w:val="Tabel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KisiCahaya-Aksen1">
    <w:name w:val="Light Grid Accent 1"/>
    <w:basedOn w:val="Tabel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KisiCahaya-Aksen2">
    <w:name w:val="Light Grid Accent 2"/>
    <w:basedOn w:val="Tabel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KisiCahaya-Aksen3">
    <w:name w:val="Light Grid Accent 3"/>
    <w:basedOn w:val="Tabel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KisiCahaya-Aksen4">
    <w:name w:val="Light Grid Accent 4"/>
    <w:basedOn w:val="Tabel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KisiCahaya-Aksen5">
    <w:name w:val="Light Grid Accent 5"/>
    <w:basedOn w:val="Tabel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KisiCahaya-Aksen6">
    <w:name w:val="Light Grid Accent 6"/>
    <w:basedOn w:val="Tabel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BayanganSedang1">
    <w:name w:val="Medium Shading 1"/>
    <w:basedOn w:val="Tabel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BayanganSedang1-Aksen1">
    <w:name w:val="Medium Shading 1 Accent 1"/>
    <w:basedOn w:val="Tabel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BayanganSedang1-Aksen2">
    <w:name w:val="Medium Shading 1 Accent 2"/>
    <w:basedOn w:val="Tabel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BayanganSedang1-Aksen3">
    <w:name w:val="Medium Shading 1 Accent 3"/>
    <w:basedOn w:val="Tabel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BayanganSedang1-Aksen4">
    <w:name w:val="Medium Shading 1 Accent 4"/>
    <w:basedOn w:val="Tabel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BayanganSedang1-Aksen5">
    <w:name w:val="Medium Shading 1 Accent 5"/>
    <w:basedOn w:val="Tabel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BayanganSedang1-Aksen6">
    <w:name w:val="Medium Shading 1 Accent 6"/>
    <w:basedOn w:val="Tabel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BayanganSedang2">
    <w:name w:val="Medium Shading 2"/>
    <w:basedOn w:val="Tabel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BayanganSedang2-Aksen1">
    <w:name w:val="Medium Shading 2 Accent 1"/>
    <w:basedOn w:val="Tabel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BayanganSedang2-Aksen2">
    <w:name w:val="Medium Shading 2 Accent 2"/>
    <w:basedOn w:val="Tabel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BayanganSedang2-Aksen3">
    <w:name w:val="Medium Shading 2 Accent 3"/>
    <w:basedOn w:val="Tabel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BayanganSedang2-Aksen4">
    <w:name w:val="Medium Shading 2 Accent 4"/>
    <w:basedOn w:val="Tabel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BayanganSedang2-Aksen5">
    <w:name w:val="Medium Shading 2 Accent 5"/>
    <w:basedOn w:val="Tabel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BayanganSedang2-Aksen6">
    <w:name w:val="Medium Shading 2 Accent 6"/>
    <w:basedOn w:val="Tabel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DaftarSedang1">
    <w:name w:val="Medium List 1"/>
    <w:basedOn w:val="Tabel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DaftarSedang1-Aksen1">
    <w:name w:val="Medium List 1 Accent 1"/>
    <w:basedOn w:val="Tabel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DaftarSedang1-Aksen2">
    <w:name w:val="Medium List 1 Accent 2"/>
    <w:basedOn w:val="Tabel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DaftarSedang1-Aksen3">
    <w:name w:val="Medium List 1 Accent 3"/>
    <w:basedOn w:val="Tabel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DaftarSedang1-Aksen4">
    <w:name w:val="Medium List 1 Accent 4"/>
    <w:basedOn w:val="Tabel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DaftarSedang1-Aksen5">
    <w:name w:val="Medium List 1 Accent 5"/>
    <w:basedOn w:val="Tabel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DaftarSedang1-Aksen6">
    <w:name w:val="Medium List 1 Accent 6"/>
    <w:basedOn w:val="Tabel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DaftarSedang2">
    <w:name w:val="Medium List 2"/>
    <w:basedOn w:val="Tabel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ftarSedang2-Aksen1">
    <w:name w:val="Medium List 2 Accent 1"/>
    <w:basedOn w:val="Tabel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ftarSedang2-Aksen2">
    <w:name w:val="Medium List 2 Accent 2"/>
    <w:basedOn w:val="Tabel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ftarSedang2-Aksen3">
    <w:name w:val="Medium List 2 Accent 3"/>
    <w:basedOn w:val="Tabel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ftarSedang2-Aksen4">
    <w:name w:val="Medium List 2 Accent 4"/>
    <w:basedOn w:val="Tabel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ftarSedang2-Aksen5">
    <w:name w:val="Medium List 2 Accent 5"/>
    <w:basedOn w:val="Tabel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ftarSedang2-Aksen6">
    <w:name w:val="Medium List 2 Accent 6"/>
    <w:basedOn w:val="Tabel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isiSedang1">
    <w:name w:val="Medium Grid 1"/>
    <w:basedOn w:val="Tabel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isiSedang1-Aksen1">
    <w:name w:val="Medium Grid 1 Accent 1"/>
    <w:basedOn w:val="Tabel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isiSedang1-Aksen2">
    <w:name w:val="Medium Grid 1 Accent 2"/>
    <w:basedOn w:val="Tabel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isiSedang1-Aksen3">
    <w:name w:val="Medium Grid 1 Accent 3"/>
    <w:basedOn w:val="Tabel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isiSedang1-Aksen4">
    <w:name w:val="Medium Grid 1 Accent 4"/>
    <w:basedOn w:val="Tabel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isiSedang1-Aksen5">
    <w:name w:val="Medium Grid 1 Accent 5"/>
    <w:basedOn w:val="Tabel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isiSedang1-Aksen6">
    <w:name w:val="Medium Grid 1 Accent 6"/>
    <w:basedOn w:val="Tabel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isiSedang2">
    <w:name w:val="Medium Grid 2"/>
    <w:basedOn w:val="Tabel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isiSedang2-Aksen1">
    <w:name w:val="Medium Grid 2 Accent 1"/>
    <w:basedOn w:val="Tabel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isiSedang2-Aksen2">
    <w:name w:val="Medium Grid 2 Accent 2"/>
    <w:basedOn w:val="Tabel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isiSedang2-Aksen3">
    <w:name w:val="Medium Grid 2 Accent 3"/>
    <w:basedOn w:val="Tabel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isiSedang2-Aksen4">
    <w:name w:val="Medium Grid 2 Accent 4"/>
    <w:basedOn w:val="Tabel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isiSedang2-Aksen5">
    <w:name w:val="Medium Grid 2 Accent 5"/>
    <w:basedOn w:val="Tabel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isiSedang2-Aksen6">
    <w:name w:val="Medium Grid 2 Accent 6"/>
    <w:basedOn w:val="Tabel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isiSedang3">
    <w:name w:val="Medium Grid 3"/>
    <w:basedOn w:val="Tabel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isiSedang3-Aksen1">
    <w:name w:val="Medium Grid 3 Accent 1"/>
    <w:basedOn w:val="Tabel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isiSedang3-Aksen2">
    <w:name w:val="Medium Grid 3 Accent 2"/>
    <w:basedOn w:val="Tabel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isiSedang3-Aksen3">
    <w:name w:val="Medium Grid 3 Accent 3"/>
    <w:basedOn w:val="Tabel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isiSedang3-Aksen4">
    <w:name w:val="Medium Grid 3 Accent 4"/>
    <w:basedOn w:val="Tabel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isiSedang3-Aksen5">
    <w:name w:val="Medium Grid 3 Accent 5"/>
    <w:basedOn w:val="Tabel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isiSedang3-Aksen6">
    <w:name w:val="Medium Grid 3 Accent 6"/>
    <w:basedOn w:val="Tabel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ftarGelap">
    <w:name w:val="Dark List"/>
    <w:basedOn w:val="Tabel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ftarGelap-Aksen1">
    <w:name w:val="Dark List Accent 1"/>
    <w:basedOn w:val="Tabel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ftarGelap-Aksen2">
    <w:name w:val="Dark List Accent 2"/>
    <w:basedOn w:val="Tabel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ftarGelap-Aksen3">
    <w:name w:val="Dark List Accent 3"/>
    <w:basedOn w:val="Tabel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ftarGelap-Aksen4">
    <w:name w:val="Dark List Accent 4"/>
    <w:basedOn w:val="Tabel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ftarGelap-Aksen5">
    <w:name w:val="Dark List Accent 5"/>
    <w:basedOn w:val="Tabel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ftarGelap-Aksen6">
    <w:name w:val="Dark List Accent 6"/>
    <w:basedOn w:val="Tabel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yanganBerwarna">
    <w:name w:val="Colorful Shading"/>
    <w:basedOn w:val="Tabel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yanganBerwarna-Aksen1">
    <w:name w:val="Colorful Shading Accent 1"/>
    <w:basedOn w:val="Tabel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yanganBerwarna-Aksen2">
    <w:name w:val="Colorful Shading Accent 2"/>
    <w:basedOn w:val="Tabel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yanganBerwarna-Aksen3">
    <w:name w:val="Colorful Shading Accent 3"/>
    <w:basedOn w:val="Tabel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yanganBerwarna-Aksen4">
    <w:name w:val="Colorful Shading Accent 4"/>
    <w:basedOn w:val="Tabel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yanganBerwarna-Aksen5">
    <w:name w:val="Colorful Shading Accent 5"/>
    <w:basedOn w:val="Tabel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yanganBerwarna-Aksen6">
    <w:name w:val="Colorful Shading Accent 6"/>
    <w:basedOn w:val="Tabel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ftarBerwarna">
    <w:name w:val="Colorful List"/>
    <w:basedOn w:val="Tabel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DaftarBerwarna-Aksen1">
    <w:name w:val="Colorful List Accent 1"/>
    <w:basedOn w:val="Tabel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DaftarBerwarna-Aksen2">
    <w:name w:val="Colorful List Accent 2"/>
    <w:basedOn w:val="Tabel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DaftarBerwarna-Aksen3">
    <w:name w:val="Colorful List Accent 3"/>
    <w:basedOn w:val="Tabel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DaftarBerwarna-Aksen4">
    <w:name w:val="Colorful List Accent 4"/>
    <w:basedOn w:val="Tabel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DaftarBerwarna-Aksen5">
    <w:name w:val="Colorful List Accent 5"/>
    <w:basedOn w:val="Tabel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DaftarBerwarna-Aksen6">
    <w:name w:val="Colorful List Accent 6"/>
    <w:basedOn w:val="Tabel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isiBerwarna">
    <w:name w:val="Colorful Grid"/>
    <w:basedOn w:val="Tabel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isiBerwarna-Aksen1">
    <w:name w:val="Colorful Grid Accent 1"/>
    <w:basedOn w:val="Tabel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isiBerwarna-Aksen2">
    <w:name w:val="Colorful Grid Accent 2"/>
    <w:basedOn w:val="Tabel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isiBerwarna-Aksen3">
    <w:name w:val="Colorful Grid Accent 3"/>
    <w:basedOn w:val="Tabel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isiBerwarna-Aksen4">
    <w:name w:val="Colorful Grid Accent 4"/>
    <w:basedOn w:val="Tabel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isiBerwarna-Aksen5">
    <w:name w:val="Colorful Grid Accent 5"/>
    <w:basedOn w:val="Tabel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isiBerwarna-Aksen6">
    <w:name w:val="Colorful Grid Accent 6"/>
    <w:basedOn w:val="Tabel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aragraph">
    <w:name w:val="paragraph"/>
    <w:basedOn w:val="Normal"/>
    <w:rsid w:val="0095651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Ropika Ningsih</cp:lastModifiedBy>
  <cp:revision>2</cp:revision>
  <dcterms:created xsi:type="dcterms:W3CDTF">2024-09-08T09:52:00Z</dcterms:created>
  <dcterms:modified xsi:type="dcterms:W3CDTF">2024-09-08T09:52:00Z</dcterms:modified>
  <cp:category/>
</cp:coreProperties>
</file>