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B7B29" w14:textId="77777777" w:rsidR="00CE22B9" w:rsidRPr="000D42D2" w:rsidRDefault="00CE22B9" w:rsidP="00AB380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  <w:sectPr w:rsidR="00CE22B9" w:rsidRPr="000D42D2"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</w:p>
    <w:p w14:paraId="1A971D80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2A6F95">
        <w:rPr>
          <w:rFonts w:ascii="Calibri" w:eastAsia="Calibri" w:hAnsi="Calibri" w:cs="Calibri"/>
          <w:b/>
          <w:sz w:val="24"/>
          <w:szCs w:val="24"/>
          <w:lang w:val="en-US"/>
        </w:rPr>
        <w:t>Supplementary Table S1</w:t>
      </w:r>
      <w:r w:rsidRPr="002A6F95">
        <w:rPr>
          <w:rFonts w:ascii="Calibri" w:eastAsia="Calibri" w:hAnsi="Calibri" w:cs="Calibri"/>
          <w:bCs/>
          <w:sz w:val="24"/>
          <w:szCs w:val="24"/>
          <w:lang w:val="en-US"/>
        </w:rPr>
        <w:t>.</w:t>
      </w:r>
      <w:r w:rsidRPr="002A6F95">
        <w:rPr>
          <w:rFonts w:ascii="Calibri" w:eastAsia="Calibri" w:hAnsi="Calibri" w:cs="Calibri"/>
          <w:sz w:val="24"/>
          <w:szCs w:val="24"/>
          <w:lang w:val="en-US"/>
        </w:rPr>
        <w:t xml:space="preserve"> Twenty genes added to the NanoString nCounter PanCancer IO 360 Gene Expression Panel.</w:t>
      </w: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1870"/>
        <w:gridCol w:w="2317"/>
      </w:tblGrid>
      <w:tr w:rsidR="002A6F95" w:rsidRPr="002A6F95" w14:paraId="5EDAA9F5" w14:textId="77777777" w:rsidTr="00072A9B">
        <w:trPr>
          <w:trHeight w:val="273"/>
        </w:trPr>
        <w:tc>
          <w:tcPr>
            <w:tcW w:w="1870" w:type="dxa"/>
          </w:tcPr>
          <w:p w14:paraId="32536BCD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b/>
                <w:noProof/>
                <w:sz w:val="24"/>
                <w:szCs w:val="24"/>
                <w:lang w:val="en-US"/>
              </w:rPr>
            </w:pPr>
            <w:r w:rsidRPr="002A6F95">
              <w:rPr>
                <w:rFonts w:cs="Calibri"/>
                <w:b/>
                <w:noProof/>
                <w:sz w:val="24"/>
                <w:szCs w:val="24"/>
                <w:lang w:val="en-US"/>
              </w:rPr>
              <w:t>Gene</w:t>
            </w:r>
          </w:p>
        </w:tc>
        <w:tc>
          <w:tcPr>
            <w:tcW w:w="2317" w:type="dxa"/>
          </w:tcPr>
          <w:p w14:paraId="455B6912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b/>
                <w:noProof/>
                <w:sz w:val="24"/>
                <w:szCs w:val="24"/>
                <w:lang w:val="en-US"/>
              </w:rPr>
            </w:pPr>
            <w:r w:rsidRPr="002A6F95">
              <w:rPr>
                <w:rFonts w:cs="Calibri"/>
                <w:b/>
                <w:noProof/>
                <w:sz w:val="24"/>
                <w:szCs w:val="24"/>
                <w:lang w:val="en-US"/>
              </w:rPr>
              <w:t>Accession number</w:t>
            </w:r>
          </w:p>
        </w:tc>
      </w:tr>
      <w:tr w:rsidR="002A6F95" w:rsidRPr="002A6F95" w14:paraId="0376766D" w14:textId="77777777" w:rsidTr="00072A9B">
        <w:trPr>
          <w:trHeight w:val="288"/>
        </w:trPr>
        <w:tc>
          <w:tcPr>
            <w:tcW w:w="1870" w:type="dxa"/>
            <w:noWrap/>
            <w:hideMark/>
          </w:tcPr>
          <w:p w14:paraId="05B714B8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AMBRA1</w:t>
            </w:r>
          </w:p>
        </w:tc>
        <w:tc>
          <w:tcPr>
            <w:tcW w:w="2317" w:type="dxa"/>
            <w:noWrap/>
            <w:hideMark/>
          </w:tcPr>
          <w:p w14:paraId="5BA27BDB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NM_017749.2</w:t>
            </w:r>
          </w:p>
        </w:tc>
      </w:tr>
      <w:tr w:rsidR="002A6F95" w:rsidRPr="002A6F95" w14:paraId="79ABDB80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72A9DC5B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BAK1</w:t>
            </w:r>
          </w:p>
        </w:tc>
        <w:tc>
          <w:tcPr>
            <w:tcW w:w="2317" w:type="dxa"/>
            <w:noWrap/>
            <w:hideMark/>
          </w:tcPr>
          <w:p w14:paraId="79778811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NM_001188.2</w:t>
            </w:r>
          </w:p>
        </w:tc>
      </w:tr>
      <w:tr w:rsidR="002A6F95" w:rsidRPr="002A6F95" w14:paraId="2CB90FF0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5110A9EC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BRAF</w:t>
            </w:r>
          </w:p>
        </w:tc>
        <w:tc>
          <w:tcPr>
            <w:tcW w:w="2317" w:type="dxa"/>
            <w:noWrap/>
            <w:hideMark/>
          </w:tcPr>
          <w:p w14:paraId="07539649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NM_004333.3</w:t>
            </w:r>
          </w:p>
        </w:tc>
      </w:tr>
      <w:tr w:rsidR="002A6F95" w:rsidRPr="002A6F95" w14:paraId="36AF9CB7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52A5447A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CREM</w:t>
            </w:r>
          </w:p>
        </w:tc>
        <w:tc>
          <w:tcPr>
            <w:tcW w:w="2317" w:type="dxa"/>
            <w:noWrap/>
            <w:hideMark/>
          </w:tcPr>
          <w:p w14:paraId="2940D171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NM_181571.2</w:t>
            </w:r>
          </w:p>
        </w:tc>
      </w:tr>
      <w:tr w:rsidR="002A6F95" w:rsidRPr="002A6F95" w14:paraId="7478A4EC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0A1BE8F5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CYP4A11</w:t>
            </w:r>
          </w:p>
        </w:tc>
        <w:tc>
          <w:tcPr>
            <w:tcW w:w="2317" w:type="dxa"/>
            <w:noWrap/>
            <w:hideMark/>
          </w:tcPr>
          <w:p w14:paraId="6BC4B5A0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NM_000778.4</w:t>
            </w:r>
          </w:p>
        </w:tc>
      </w:tr>
      <w:tr w:rsidR="002A6F95" w:rsidRPr="002A6F95" w14:paraId="6AFFB77B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535BDDDB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GADD45</w:t>
            </w:r>
          </w:p>
        </w:tc>
        <w:tc>
          <w:tcPr>
            <w:tcW w:w="2317" w:type="dxa"/>
            <w:noWrap/>
            <w:hideMark/>
          </w:tcPr>
          <w:p w14:paraId="065AF899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NM_001924.2</w:t>
            </w:r>
          </w:p>
        </w:tc>
      </w:tr>
      <w:tr w:rsidR="002A6F95" w:rsidRPr="002A6F95" w14:paraId="2BDCDC95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6F2EE8D6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MAP2K1/MEK1</w:t>
            </w:r>
          </w:p>
        </w:tc>
        <w:tc>
          <w:tcPr>
            <w:tcW w:w="2317" w:type="dxa"/>
            <w:noWrap/>
            <w:hideMark/>
          </w:tcPr>
          <w:p w14:paraId="75A73D05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NM_002755.2</w:t>
            </w:r>
          </w:p>
        </w:tc>
      </w:tr>
      <w:tr w:rsidR="002A6F95" w:rsidRPr="002A6F95" w14:paraId="5D7318EE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53070C08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MAP2K2/MEK2</w:t>
            </w:r>
          </w:p>
        </w:tc>
        <w:tc>
          <w:tcPr>
            <w:tcW w:w="2317" w:type="dxa"/>
            <w:noWrap/>
            <w:hideMark/>
          </w:tcPr>
          <w:p w14:paraId="506568D2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NM_030662.3</w:t>
            </w:r>
          </w:p>
        </w:tc>
      </w:tr>
      <w:tr w:rsidR="002A6F95" w:rsidRPr="002A6F95" w14:paraId="764482FF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239037BB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MAPK1/erk2</w:t>
            </w:r>
          </w:p>
        </w:tc>
        <w:tc>
          <w:tcPr>
            <w:tcW w:w="2317" w:type="dxa"/>
            <w:noWrap/>
            <w:hideMark/>
          </w:tcPr>
          <w:p w14:paraId="6EB6CF88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NM_138957.2</w:t>
            </w:r>
          </w:p>
        </w:tc>
      </w:tr>
      <w:tr w:rsidR="002A6F95" w:rsidRPr="002A6F95" w14:paraId="7F2742DD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3D6274BC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MAPK3/erk1</w:t>
            </w:r>
          </w:p>
        </w:tc>
        <w:tc>
          <w:tcPr>
            <w:tcW w:w="2317" w:type="dxa"/>
            <w:noWrap/>
            <w:hideMark/>
          </w:tcPr>
          <w:p w14:paraId="05253322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NM_001040056.1</w:t>
            </w:r>
          </w:p>
        </w:tc>
      </w:tr>
      <w:tr w:rsidR="002A6F95" w:rsidRPr="002A6F95" w14:paraId="00E79E6D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203D1C3C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MCM7</w:t>
            </w:r>
          </w:p>
        </w:tc>
        <w:tc>
          <w:tcPr>
            <w:tcW w:w="2317" w:type="dxa"/>
            <w:noWrap/>
            <w:hideMark/>
          </w:tcPr>
          <w:p w14:paraId="6370FEB0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NM_182776.1</w:t>
            </w:r>
          </w:p>
        </w:tc>
      </w:tr>
      <w:tr w:rsidR="002A6F95" w:rsidRPr="002A6F95" w14:paraId="207760E2" w14:textId="77777777" w:rsidTr="00072A9B">
        <w:trPr>
          <w:trHeight w:val="276"/>
        </w:trPr>
        <w:tc>
          <w:tcPr>
            <w:tcW w:w="1870" w:type="dxa"/>
            <w:noWrap/>
            <w:hideMark/>
          </w:tcPr>
          <w:p w14:paraId="50B57212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MDM2</w:t>
            </w:r>
          </w:p>
        </w:tc>
        <w:tc>
          <w:tcPr>
            <w:tcW w:w="2317" w:type="dxa"/>
            <w:noWrap/>
            <w:hideMark/>
          </w:tcPr>
          <w:p w14:paraId="5BE5F867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NM_001145337.1</w:t>
            </w:r>
          </w:p>
        </w:tc>
      </w:tr>
      <w:tr w:rsidR="002A6F95" w:rsidRPr="002A6F95" w14:paraId="6D6620DF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1ECC934C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MITF</w:t>
            </w:r>
          </w:p>
        </w:tc>
        <w:tc>
          <w:tcPr>
            <w:tcW w:w="2317" w:type="dxa"/>
            <w:noWrap/>
            <w:hideMark/>
          </w:tcPr>
          <w:p w14:paraId="293B923E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NM_000248.3</w:t>
            </w:r>
          </w:p>
        </w:tc>
      </w:tr>
      <w:tr w:rsidR="002A6F95" w:rsidRPr="002A6F95" w14:paraId="0E6926AA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02080EBD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MMP14</w:t>
            </w:r>
          </w:p>
        </w:tc>
        <w:tc>
          <w:tcPr>
            <w:tcW w:w="2317" w:type="dxa"/>
            <w:noWrap/>
            <w:hideMark/>
          </w:tcPr>
          <w:p w14:paraId="0A2A28BA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NM_004995.2</w:t>
            </w:r>
          </w:p>
        </w:tc>
      </w:tr>
      <w:tr w:rsidR="002A6F95" w:rsidRPr="002A6F95" w14:paraId="461D3D7B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72FD0FFA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MST1R</w:t>
            </w:r>
          </w:p>
        </w:tc>
        <w:tc>
          <w:tcPr>
            <w:tcW w:w="2317" w:type="dxa"/>
            <w:noWrap/>
            <w:hideMark/>
          </w:tcPr>
          <w:p w14:paraId="715ADEAB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NM_002447.1</w:t>
            </w:r>
          </w:p>
        </w:tc>
      </w:tr>
      <w:tr w:rsidR="002A6F95" w:rsidRPr="002A6F95" w14:paraId="5732E52F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6ACC7F28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PRAME</w:t>
            </w:r>
          </w:p>
        </w:tc>
        <w:tc>
          <w:tcPr>
            <w:tcW w:w="2317" w:type="dxa"/>
            <w:noWrap/>
            <w:hideMark/>
          </w:tcPr>
          <w:p w14:paraId="42371BD0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NM_006115.4</w:t>
            </w:r>
          </w:p>
        </w:tc>
      </w:tr>
      <w:tr w:rsidR="002A6F95" w:rsidRPr="002A6F95" w14:paraId="07C70709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568F281F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P48</w:t>
            </w:r>
          </w:p>
        </w:tc>
        <w:tc>
          <w:tcPr>
            <w:tcW w:w="2317" w:type="dxa"/>
            <w:noWrap/>
            <w:hideMark/>
          </w:tcPr>
          <w:p w14:paraId="4D030441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NM_178161.2</w:t>
            </w:r>
          </w:p>
        </w:tc>
      </w:tr>
      <w:tr w:rsidR="002A6F95" w:rsidRPr="002A6F95" w14:paraId="1C08990E" w14:textId="77777777" w:rsidTr="00072A9B">
        <w:trPr>
          <w:trHeight w:val="288"/>
        </w:trPr>
        <w:tc>
          <w:tcPr>
            <w:tcW w:w="1870" w:type="dxa"/>
            <w:noWrap/>
            <w:hideMark/>
          </w:tcPr>
          <w:p w14:paraId="79659A71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FAK1/PTK2</w:t>
            </w:r>
          </w:p>
        </w:tc>
        <w:tc>
          <w:tcPr>
            <w:tcW w:w="2317" w:type="dxa"/>
            <w:noWrap/>
            <w:hideMark/>
          </w:tcPr>
          <w:p w14:paraId="49E2C767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NM_005607.3</w:t>
            </w:r>
          </w:p>
        </w:tc>
      </w:tr>
      <w:tr w:rsidR="002A6F95" w:rsidRPr="002A6F95" w14:paraId="33A5BDDE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10E47160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TANK</w:t>
            </w:r>
          </w:p>
        </w:tc>
        <w:tc>
          <w:tcPr>
            <w:tcW w:w="2317" w:type="dxa"/>
            <w:noWrap/>
            <w:hideMark/>
          </w:tcPr>
          <w:p w14:paraId="26DE27B3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NM_004180.2</w:t>
            </w:r>
          </w:p>
        </w:tc>
      </w:tr>
      <w:tr w:rsidR="002A6F95" w:rsidRPr="002A6F95" w14:paraId="44992CBA" w14:textId="77777777" w:rsidTr="00072A9B">
        <w:trPr>
          <w:trHeight w:val="264"/>
        </w:trPr>
        <w:tc>
          <w:tcPr>
            <w:tcW w:w="1870" w:type="dxa"/>
            <w:noWrap/>
            <w:hideMark/>
          </w:tcPr>
          <w:p w14:paraId="7871BE31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TERT</w:t>
            </w:r>
          </w:p>
        </w:tc>
        <w:tc>
          <w:tcPr>
            <w:tcW w:w="2317" w:type="dxa"/>
            <w:noWrap/>
            <w:hideMark/>
          </w:tcPr>
          <w:p w14:paraId="3E9A681E" w14:textId="77777777" w:rsidR="002A6F95" w:rsidRPr="002A6F95" w:rsidRDefault="002A6F95" w:rsidP="002A6F95">
            <w:pPr>
              <w:spacing w:after="20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A6F95">
              <w:rPr>
                <w:rFonts w:cs="Calibri"/>
                <w:color w:val="000000"/>
                <w:sz w:val="24"/>
                <w:szCs w:val="24"/>
              </w:rPr>
              <w:t>NM_198253.1</w:t>
            </w:r>
          </w:p>
        </w:tc>
      </w:tr>
    </w:tbl>
    <w:p w14:paraId="4355AFA4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493FF8C6" w14:textId="77777777" w:rsidR="002A6F95" w:rsidRPr="002A6F95" w:rsidRDefault="002A6F95" w:rsidP="002A6F95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2A6F95">
        <w:rPr>
          <w:rFonts w:ascii="Calibri" w:eastAsia="Calibri" w:hAnsi="Calibri" w:cs="Calibri"/>
          <w:b/>
          <w:bCs/>
          <w:sz w:val="24"/>
          <w:szCs w:val="24"/>
          <w:lang w:val="en-US"/>
        </w:rPr>
        <w:lastRenderedPageBreak/>
        <w:br w:type="page"/>
      </w:r>
    </w:p>
    <w:p w14:paraId="3637A7BC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2A6F95">
        <w:rPr>
          <w:rFonts w:ascii="Calibri" w:eastAsia="Calibri" w:hAnsi="Calibri" w:cs="Calibri"/>
          <w:b/>
          <w:bCs/>
          <w:sz w:val="24"/>
          <w:szCs w:val="24"/>
          <w:lang w:val="en-US"/>
        </w:rPr>
        <w:lastRenderedPageBreak/>
        <w:t>Supplementary Table S2</w:t>
      </w:r>
      <w:r w:rsidRPr="002A6F95">
        <w:rPr>
          <w:rFonts w:ascii="Calibri" w:eastAsia="Calibri" w:hAnsi="Calibri" w:cs="Calibri"/>
          <w:sz w:val="24"/>
          <w:szCs w:val="24"/>
          <w:lang w:val="en-US"/>
        </w:rPr>
        <w:t xml:space="preserve">. Process of sequentual multiplex immunofluorescence </w:t>
      </w:r>
    </w:p>
    <w:p w14:paraId="102AAF0B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2A6F95">
        <w:rPr>
          <w:rFonts w:ascii="Calibri" w:eastAsia="Calibri" w:hAnsi="Calibri" w:cs="Calibri"/>
          <w:noProof/>
          <w:sz w:val="24"/>
          <w:szCs w:val="24"/>
          <w:lang w:eastAsia="da-DK"/>
        </w:rPr>
        <w:drawing>
          <wp:inline distT="0" distB="0" distL="0" distR="0" wp14:anchorId="15791756" wp14:editId="618100B4">
            <wp:extent cx="6120130" cy="1755140"/>
            <wp:effectExtent l="0" t="0" r="0" b="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55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89E102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5489E36A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2A6F95">
        <w:rPr>
          <w:rFonts w:ascii="Calibri" w:eastAsia="Calibri" w:hAnsi="Calibri" w:cs="Calibri"/>
          <w:b/>
          <w:bCs/>
          <w:noProof/>
          <w:sz w:val="24"/>
          <w:szCs w:val="24"/>
          <w:lang w:val="en-US" w:eastAsia="da-DK"/>
        </w:rPr>
        <w:t>Supplemtary Table S3</w:t>
      </w:r>
      <w:r w:rsidRPr="002A6F95">
        <w:rPr>
          <w:rFonts w:ascii="Calibri" w:eastAsia="Calibri" w:hAnsi="Calibri" w:cs="Calibri"/>
          <w:noProof/>
          <w:sz w:val="24"/>
          <w:szCs w:val="24"/>
          <w:lang w:val="en-US" w:eastAsia="da-DK"/>
        </w:rPr>
        <w:t>. Assays performed to test for cross reactivity.</w:t>
      </w:r>
    </w:p>
    <w:tbl>
      <w:tblPr>
        <w:tblpPr w:leftFromText="141" w:rightFromText="141" w:vertAnchor="text" w:horzAnchor="margin" w:tblpY="-5"/>
        <w:tblW w:w="95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"/>
        <w:gridCol w:w="1253"/>
        <w:gridCol w:w="1404"/>
        <w:gridCol w:w="954"/>
        <w:gridCol w:w="1492"/>
        <w:gridCol w:w="2848"/>
      </w:tblGrid>
      <w:tr w:rsidR="002A6F95" w:rsidRPr="002A6F95" w14:paraId="6C746F05" w14:textId="77777777" w:rsidTr="00072A9B">
        <w:trPr>
          <w:trHeight w:val="616"/>
        </w:trPr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E6439B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Neutralization control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BC72F1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de-CH" w:eastAsia="da-DK"/>
              </w:rPr>
              <w:t>SOX10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925508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val="de-CH" w:eastAsia="da-DK"/>
              </w:rPr>
              <w:t>Goat anti-Mouse HRP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D4C056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val="de-CH" w:eastAsia="da-DK"/>
              </w:rPr>
              <w:t>NEU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E3986E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5B9119" w14:textId="77777777" w:rsidR="002A6F95" w:rsidRPr="002A6F95" w:rsidRDefault="002A6F95" w:rsidP="002A6F95">
            <w:pPr>
              <w:spacing w:after="0" w:line="256" w:lineRule="auto"/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Fluorochrome:</w:t>
            </w:r>
          </w:p>
          <w:p w14:paraId="41DA3D74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TSA-Red 610</w:t>
            </w:r>
          </w:p>
        </w:tc>
      </w:tr>
      <w:tr w:rsidR="002A6F95" w:rsidRPr="002A6F95" w14:paraId="19556E32" w14:textId="77777777" w:rsidTr="00072A9B">
        <w:trPr>
          <w:trHeight w:val="678"/>
        </w:trPr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D3F187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 xml:space="preserve">HD control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E5924C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 SOX10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2A47AD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val="de-CH" w:eastAsia="da-DK"/>
              </w:rPr>
              <w:t>Goat anti-Mouse HRP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0C7810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HD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66CAD8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val="de-CH" w:eastAsia="da-DK"/>
              </w:rPr>
              <w:t>Goat anti-mouse HRP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806974" w14:textId="77777777" w:rsidR="002A6F95" w:rsidRPr="002A6F95" w:rsidRDefault="002A6F95" w:rsidP="002A6F95">
            <w:pPr>
              <w:spacing w:after="0" w:line="256" w:lineRule="auto"/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 xml:space="preserve">Fluorochrome: </w:t>
            </w:r>
          </w:p>
          <w:p w14:paraId="255A6EB2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TSA-FAM</w:t>
            </w:r>
          </w:p>
        </w:tc>
      </w:tr>
      <w:tr w:rsidR="002A6F95" w:rsidRPr="002A6F95" w14:paraId="4FD1D359" w14:textId="77777777" w:rsidTr="00072A9B">
        <w:trPr>
          <w:trHeight w:val="678"/>
        </w:trPr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712B3C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HD control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9948A0A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 TIGIT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2809B8A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Goat anti-Rabbit HRP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DBEB5B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 HD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E0BCF4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Goat anti-Rabbit HRP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BDADA4" w14:textId="77777777" w:rsidR="002A6F95" w:rsidRPr="002A6F95" w:rsidRDefault="002A6F95" w:rsidP="002A6F95">
            <w:pPr>
              <w:spacing w:after="0" w:line="256" w:lineRule="auto"/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 xml:space="preserve">Fluorochrome: </w:t>
            </w:r>
          </w:p>
          <w:p w14:paraId="48BB2D9E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TSA-FAM</w:t>
            </w:r>
          </w:p>
        </w:tc>
      </w:tr>
      <w:tr w:rsidR="002A6F95" w:rsidRPr="002A6F95" w14:paraId="3006DD90" w14:textId="77777777" w:rsidTr="00072A9B">
        <w:trPr>
          <w:trHeight w:val="678"/>
        </w:trPr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A5EC14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val="de-CH" w:eastAsia="da-DK"/>
              </w:rPr>
              <w:t>HD control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5E809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val="de-CH" w:eastAsia="da-DK"/>
              </w:rPr>
              <w:t>LAG3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7761EA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Goat anti-Rabbit HRP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F43809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 HD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166592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 Goat anti-Rabbit HRP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4363A2" w14:textId="77777777" w:rsidR="002A6F95" w:rsidRPr="002A6F95" w:rsidRDefault="002A6F95" w:rsidP="002A6F95">
            <w:pPr>
              <w:spacing w:after="0" w:line="256" w:lineRule="auto"/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 xml:space="preserve">Fluorochrome: </w:t>
            </w:r>
          </w:p>
          <w:p w14:paraId="1F5236A3" w14:textId="77777777" w:rsidR="002A6F95" w:rsidRPr="002A6F95" w:rsidRDefault="002A6F95" w:rsidP="002A6F95">
            <w:pPr>
              <w:spacing w:after="0" w:line="256" w:lineRule="auto"/>
              <w:rPr>
                <w:rFonts w:ascii="Calibri" w:eastAsia="Times New Roman" w:hAnsi="Calibri" w:cs="Calibri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Calibri" w:hAnsi="Calibri" w:cs="Calibri"/>
                <w:color w:val="000000"/>
                <w:kern w:val="24"/>
                <w:sz w:val="24"/>
                <w:szCs w:val="24"/>
                <w:lang w:val="en-US" w:eastAsia="da-DK"/>
              </w:rPr>
              <w:t>TSA-FAM</w:t>
            </w:r>
          </w:p>
        </w:tc>
      </w:tr>
    </w:tbl>
    <w:p w14:paraId="126EA8B2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3A4A5DCD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51FD5099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7E09D039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59862852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0AC5B752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5E167CFC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1FC5B23B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7E533D5F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5A6671B4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6D55A088" w14:textId="77777777" w:rsid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2724DA89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2A6F95">
        <w:rPr>
          <w:rFonts w:ascii="Calibri" w:eastAsia="Calibri" w:hAnsi="Calibri" w:cs="Calibri"/>
          <w:b/>
          <w:bCs/>
          <w:sz w:val="24"/>
          <w:szCs w:val="24"/>
          <w:lang w:val="en-US"/>
        </w:rPr>
        <w:lastRenderedPageBreak/>
        <w:t>Supplementary Table S4.</w:t>
      </w:r>
      <w:r w:rsidRPr="002A6F95">
        <w:rPr>
          <w:rFonts w:ascii="Calibri" w:eastAsia="Calibri" w:hAnsi="Calibri" w:cs="Calibri"/>
          <w:sz w:val="24"/>
          <w:szCs w:val="24"/>
          <w:lang w:val="en-US"/>
        </w:rPr>
        <w:t xml:space="preserve"> The 91 differentially expressed genes between brisk TILs and absent TILs (fold change &gt;2, q&lt;0.05)</w:t>
      </w:r>
    </w:p>
    <w:tbl>
      <w:tblPr>
        <w:tblpPr w:leftFromText="141" w:rightFromText="141" w:vertAnchor="text" w:horzAnchor="margin" w:tblpY="-68"/>
        <w:tblW w:w="6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7"/>
        <w:gridCol w:w="1258"/>
        <w:gridCol w:w="1276"/>
        <w:gridCol w:w="2126"/>
      </w:tblGrid>
      <w:tr w:rsidR="002A6F95" w:rsidRPr="002A6F95" w14:paraId="13E90E3D" w14:textId="77777777" w:rsidTr="00072A9B">
        <w:trPr>
          <w:trHeight w:val="300"/>
          <w:tblHeader/>
        </w:trPr>
        <w:tc>
          <w:tcPr>
            <w:tcW w:w="1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092EF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da-DK"/>
              </w:rPr>
              <w:lastRenderedPageBreak/>
              <w:t>Gene_Symbol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1BA8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da-DK"/>
              </w:rPr>
              <w:t>p-value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CE55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da-DK"/>
              </w:rPr>
              <w:t>q-value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72BD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da-DK"/>
              </w:rPr>
              <w:t>Difference (log2 FC)</w:t>
            </w:r>
          </w:p>
        </w:tc>
      </w:tr>
      <w:tr w:rsidR="002A6F95" w:rsidRPr="002A6F95" w14:paraId="343D4E44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3F769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CXCL9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7770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1.14E-12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D73B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1.25E-11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C6A0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2.82</w:t>
            </w:r>
          </w:p>
        </w:tc>
      </w:tr>
      <w:tr w:rsidR="002A6F95" w:rsidRPr="002A6F95" w14:paraId="1DF04E7A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05380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CXCL10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02EA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2.18E-10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B0F70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1.45E-09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C3A2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2.41</w:t>
            </w:r>
          </w:p>
        </w:tc>
      </w:tr>
      <w:tr w:rsidR="002A6F95" w:rsidRPr="002A6F95" w14:paraId="05D4DDF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F6368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IDO1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5526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6.77E-15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6965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1.62E-13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2D43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1.93</w:t>
            </w:r>
          </w:p>
        </w:tc>
      </w:tr>
      <w:tr w:rsidR="002A6F95" w:rsidRPr="002A6F95" w14:paraId="04E5F8E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3E9E0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CXCL13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0297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9.32E-09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3941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4.62E-08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4484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1.92</w:t>
            </w:r>
          </w:p>
        </w:tc>
      </w:tr>
      <w:tr w:rsidR="002A6F95" w:rsidRPr="002A6F95" w14:paraId="7581A109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999D9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CXCL11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FBF9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1.37E-10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6190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9.92E-10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B60E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1.92</w:t>
            </w:r>
          </w:p>
        </w:tc>
      </w:tr>
      <w:tr w:rsidR="002A6F95" w:rsidRPr="002A6F95" w14:paraId="2B016DAE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BC0BF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CD27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E173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6.06E-15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D327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1.50E-13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5830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1.81</w:t>
            </w:r>
          </w:p>
        </w:tc>
      </w:tr>
      <w:tr w:rsidR="002A6F95" w:rsidRPr="002A6F95" w14:paraId="1C9029B0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96B86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SH2D1A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EE02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8.29E-17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AF8C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5.08E-15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71A1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1.75</w:t>
            </w:r>
          </w:p>
        </w:tc>
      </w:tr>
      <w:tr w:rsidR="002A6F95" w:rsidRPr="002A6F95" w14:paraId="0B4AC0BB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C1628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CD79A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AF8D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9.94E-08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910B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4.22E-07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2462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1.73</w:t>
            </w:r>
          </w:p>
        </w:tc>
      </w:tr>
      <w:tr w:rsidR="002A6F95" w:rsidRPr="002A6F95" w14:paraId="24AFA92C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088FE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GNLY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467E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5.33E-13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36E9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6.49E-12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5CCD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1.73</w:t>
            </w:r>
          </w:p>
        </w:tc>
      </w:tr>
      <w:tr w:rsidR="002A6F95" w:rsidRPr="002A6F95" w14:paraId="424B9021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9D3C1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NKG7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D53A0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1.65E-12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E0A0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1.74E-11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3846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1.72</w:t>
            </w:r>
          </w:p>
        </w:tc>
      </w:tr>
      <w:tr w:rsidR="002A6F95" w:rsidRPr="002A6F95" w14:paraId="334A0900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50FB0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KLRK1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7BAA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2.46E-15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FE80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6.89E-14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5A5E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1.71</w:t>
            </w:r>
          </w:p>
        </w:tc>
      </w:tr>
      <w:tr w:rsidR="002A6F95" w:rsidRPr="002A6F95" w14:paraId="058D25FF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8116D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GZMK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166E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1.07E-14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67440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2.47E-13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6B9A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1.66</w:t>
            </w:r>
          </w:p>
        </w:tc>
      </w:tr>
      <w:tr w:rsidR="002A6F95" w:rsidRPr="002A6F95" w14:paraId="26E5474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75174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LCK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C80E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2.21E-17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9401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3.16E-15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BCC30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1.63</w:t>
            </w:r>
          </w:p>
        </w:tc>
      </w:tr>
      <w:tr w:rsidR="002A6F95" w:rsidRPr="002A6F95" w14:paraId="316EBD8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C0964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SPIB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12DA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2.58E-15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2125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6.94E-14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6CBA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1.62</w:t>
            </w:r>
          </w:p>
        </w:tc>
      </w:tr>
      <w:tr w:rsidR="002A6F95" w:rsidRPr="002A6F95" w14:paraId="1495C1B4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995F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LAG3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A3DB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8.23E-14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E059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1.40E-12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9935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1.57</w:t>
            </w:r>
          </w:p>
        </w:tc>
      </w:tr>
      <w:tr w:rsidR="002A6F95" w:rsidRPr="002A6F95" w14:paraId="35A3A04A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4D51B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TIGIT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047E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7.10E-16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3FDC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2.41E-14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B9B5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1.56</w:t>
            </w:r>
          </w:p>
        </w:tc>
      </w:tr>
      <w:tr w:rsidR="002A6F95" w:rsidRPr="002A6F95" w14:paraId="33948563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9137E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CD8A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DB61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2.59E-14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F911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5.21E-13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DAEB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1.56</w:t>
            </w:r>
          </w:p>
        </w:tc>
      </w:tr>
      <w:tr w:rsidR="002A6F95" w:rsidRPr="002A6F95" w14:paraId="3333C478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DF7D0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CD3D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8C00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3.12E-16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BA1B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1.34E-14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8975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1.55</w:t>
            </w:r>
          </w:p>
        </w:tc>
      </w:tr>
      <w:tr w:rsidR="002A6F95" w:rsidRPr="002A6F95" w14:paraId="6795F05D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508D5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0BA0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2.23E-14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D98E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4.80E-13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A12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1.55</w:t>
            </w:r>
          </w:p>
        </w:tc>
      </w:tr>
      <w:tr w:rsidR="002A6F95" w:rsidRPr="002A6F95" w14:paraId="039ADDF7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31D8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CD3E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022D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6.91E-17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5CD3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5.08E-15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E0CB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1.54</w:t>
            </w:r>
          </w:p>
        </w:tc>
      </w:tr>
      <w:tr w:rsidR="002A6F95" w:rsidRPr="002A6F95" w14:paraId="066C7C73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20E84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IL7R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3CA3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1.73E-15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1D89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5.08E-14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F7B5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1.54</w:t>
            </w:r>
          </w:p>
        </w:tc>
      </w:tr>
      <w:tr w:rsidR="002A6F95" w:rsidRPr="002A6F95" w14:paraId="017C755D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EFD34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TRAT1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7AE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5.26E-16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C911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2.00E-14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6112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1.53</w:t>
            </w:r>
          </w:p>
        </w:tc>
      </w:tr>
      <w:tr w:rsidR="002A6F95" w:rsidRPr="002A6F95" w14:paraId="63126E0E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F17C0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CD96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EE59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1.53E-16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B743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7.05E-15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7332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1.52</w:t>
            </w:r>
          </w:p>
        </w:tc>
      </w:tr>
      <w:tr w:rsidR="002A6F95" w:rsidRPr="002A6F95" w14:paraId="73453D9D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4F7D6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ITGAL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4A40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8.67E-17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5B83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5.08E-15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8489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1.51</w:t>
            </w:r>
          </w:p>
        </w:tc>
      </w:tr>
      <w:tr w:rsidR="002A6F95" w:rsidRPr="002A6F95" w14:paraId="0CF9B9F3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9A6F2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CD247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675F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1.56E-15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78B3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4.84E-14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3E58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</w:t>
            </w:r>
          </w:p>
        </w:tc>
      </w:tr>
      <w:tr w:rsidR="002A6F95" w:rsidRPr="002A6F95" w14:paraId="63D2754E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F5872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CCL5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0FDF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2.57E-14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B731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5.21E-13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B70C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</w:t>
            </w:r>
          </w:p>
        </w:tc>
      </w:tr>
      <w:tr w:rsidR="002A6F95" w:rsidRPr="002A6F95" w14:paraId="10B8E06B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B2AA6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IL2RB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FD8B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4.09E-18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9464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2.01E-15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A30A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</w:t>
            </w:r>
          </w:p>
        </w:tc>
      </w:tr>
      <w:tr w:rsidR="002A6F95" w:rsidRPr="002A6F95" w14:paraId="14CFF953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61E5F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SELL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7F08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3.45E-13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2AEC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4.36E-12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8C6D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1.49</w:t>
            </w:r>
          </w:p>
        </w:tc>
      </w:tr>
      <w:tr w:rsidR="002A6F95" w:rsidRPr="002A6F95" w14:paraId="473094F8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C9DE0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CTLA4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1611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1.58E-15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734A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4.84E-14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ECF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1.47</w:t>
            </w:r>
          </w:p>
        </w:tc>
      </w:tr>
      <w:tr w:rsidR="002A6F95" w:rsidRPr="002A6F95" w14:paraId="08F95C9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FC982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CTSW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24AC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7.97E-14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BAA3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1.39E-12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E6F8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1.46</w:t>
            </w:r>
          </w:p>
        </w:tc>
      </w:tr>
      <w:tr w:rsidR="002A6F95" w:rsidRPr="002A6F95" w14:paraId="1DD5A25C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10E4D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MS4A1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E81D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1.17E-11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7846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1.04E-10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F037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1.46</w:t>
            </w:r>
          </w:p>
        </w:tc>
      </w:tr>
      <w:tr w:rsidR="002A6F95" w:rsidRPr="002A6F95" w14:paraId="1FB193CC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275FF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LTB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57D0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1.70E-13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B7A3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2.39E-12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D206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1.45</w:t>
            </w:r>
          </w:p>
        </w:tc>
      </w:tr>
      <w:tr w:rsidR="002A6F95" w:rsidRPr="002A6F95" w14:paraId="07BDA00F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FB44D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SLAMF7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4DAD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5.64E-13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C677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6.74E-12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9EF4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1.44</w:t>
            </w:r>
          </w:p>
        </w:tc>
      </w:tr>
      <w:tr w:rsidR="002A6F95" w:rsidRPr="002A6F95" w14:paraId="465F9BCF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21F71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IL2RG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CEA2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9.35E-18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075B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2.01E-15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0141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1.44</w:t>
            </w:r>
          </w:p>
        </w:tc>
      </w:tr>
      <w:tr w:rsidR="002A6F95" w:rsidRPr="002A6F95" w14:paraId="3BA28DAA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92BCA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ZAP70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1CB2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1.39E-16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CAC0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7.05E-15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F8BC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1.43</w:t>
            </w:r>
          </w:p>
        </w:tc>
      </w:tr>
      <w:tr w:rsidR="002A6F95" w:rsidRPr="002A6F95" w14:paraId="02908974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17EF5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KLRD1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072C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1.12E-12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09DE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1.25E-11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67DA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1.43</w:t>
            </w:r>
          </w:p>
        </w:tc>
      </w:tr>
      <w:tr w:rsidR="002A6F95" w:rsidRPr="002A6F95" w14:paraId="467B714B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5E9AC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LYZ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2771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4.96E-14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F13F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9.14E-13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D61B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1.41</w:t>
            </w:r>
          </w:p>
        </w:tc>
      </w:tr>
      <w:tr w:rsidR="002A6F95" w:rsidRPr="002A6F95" w14:paraId="5DA1CED9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617BA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TCL1A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8E70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1.73E-08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2E02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8.39E-08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F6E9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</w:t>
            </w:r>
          </w:p>
        </w:tc>
      </w:tr>
      <w:tr w:rsidR="002A6F95" w:rsidRPr="002A6F95" w14:paraId="4A495340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945C2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CCL19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5DEA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2.25E-12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C32F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2.23E-11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113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1.39</w:t>
            </w:r>
          </w:p>
        </w:tc>
      </w:tr>
      <w:tr w:rsidR="002A6F95" w:rsidRPr="002A6F95" w14:paraId="6DCFB2F1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B9EE7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MMP9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C104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1.14E-09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8960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6.29E-09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18E5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1.38</w:t>
            </w:r>
          </w:p>
        </w:tc>
      </w:tr>
      <w:tr w:rsidR="002A6F95" w:rsidRPr="002A6F95" w14:paraId="721C3C7F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0BEFC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CCR4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BB81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1.74E-12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13AF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1.81E-11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F166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1.38</w:t>
            </w:r>
          </w:p>
        </w:tc>
      </w:tr>
      <w:tr w:rsidR="002A6F95" w:rsidRPr="002A6F95" w14:paraId="60871E1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9B95D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lastRenderedPageBreak/>
              <w:t>CD48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90DE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4.45E-17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7776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4.78E-15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CFA3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1.37</w:t>
            </w:r>
          </w:p>
        </w:tc>
      </w:tr>
      <w:tr w:rsidR="002A6F95" w:rsidRPr="002A6F95" w14:paraId="538105CE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A2E99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A800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9.95E-14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F056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1.57E-12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E3CD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1.34</w:t>
            </w:r>
          </w:p>
        </w:tc>
      </w:tr>
      <w:tr w:rsidR="002A6F95" w:rsidRPr="002A6F95" w14:paraId="0FA6304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899CA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FOXP3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087B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7.28E-18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34D3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2.01E-15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56F9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1.34</w:t>
            </w:r>
          </w:p>
        </w:tc>
      </w:tr>
      <w:tr w:rsidR="002A6F95" w:rsidRPr="002A6F95" w14:paraId="2B90005D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6A70C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CXCR3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36B5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4.30E-14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A1610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8.16E-13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D50C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1.33</w:t>
            </w:r>
          </w:p>
        </w:tc>
      </w:tr>
      <w:tr w:rsidR="002A6F95" w:rsidRPr="002A6F95" w14:paraId="4499E4AF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ABA1D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GBP1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2CB9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4.34E-10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85C2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2.74E-09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351E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1.33</w:t>
            </w:r>
          </w:p>
        </w:tc>
      </w:tr>
      <w:tr w:rsidR="002A6F95" w:rsidRPr="002A6F95" w14:paraId="5948F1B3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6D847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LY9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3F94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9.97E-14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FF33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1.57E-12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147B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1.33</w:t>
            </w:r>
          </w:p>
        </w:tc>
      </w:tr>
      <w:tr w:rsidR="002A6F95" w:rsidRPr="002A6F95" w14:paraId="6DE2EB6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D3F09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ICOS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8226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1.57E-13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C6CA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2.24E-12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06AE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1.33</w:t>
            </w:r>
          </w:p>
        </w:tc>
      </w:tr>
      <w:tr w:rsidR="002A6F95" w:rsidRPr="002A6F95" w14:paraId="1E4C124F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D981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IRF8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FE53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2.45E-17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8964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3.16E-15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9862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1.32</w:t>
            </w:r>
          </w:p>
        </w:tc>
      </w:tr>
      <w:tr w:rsidR="002A6F95" w:rsidRPr="002A6F95" w14:paraId="7DB428D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72482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LILRB4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077D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8.42E-10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1C95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5.03E-09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714C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1.31</w:t>
            </w:r>
          </w:p>
        </w:tc>
      </w:tr>
      <w:tr w:rsidR="002A6F95" w:rsidRPr="002A6F95" w14:paraId="3AB130EC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EF21C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CD8B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ACC5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3.08E-13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E6AA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3.97E-12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EF10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1.31</w:t>
            </w:r>
          </w:p>
        </w:tc>
      </w:tr>
      <w:tr w:rsidR="002A6F95" w:rsidRPr="002A6F95" w14:paraId="78A9ECB7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E9AFC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PRF1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C99C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3.10E-10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528A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2.04E-09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5B76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1.28</w:t>
            </w:r>
          </w:p>
        </w:tc>
      </w:tr>
      <w:tr w:rsidR="002A6F95" w:rsidRPr="002A6F95" w14:paraId="23D0DFFE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B23D0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FASLG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9BBC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3.91E-10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68E20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2.52E-09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7359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1.27</w:t>
            </w:r>
          </w:p>
        </w:tc>
      </w:tr>
      <w:tr w:rsidR="002A6F95" w:rsidRPr="002A6F95" w14:paraId="15C8FAD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DD4D7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GZMB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AED1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4.45E-08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71D1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1.99E-07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3037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1.25</w:t>
            </w:r>
          </w:p>
        </w:tc>
      </w:tr>
      <w:tr w:rsidR="002A6F95" w:rsidRPr="002A6F95" w14:paraId="4BC5612C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B173D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76DE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6.50E-16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0229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2.33E-14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BD55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1.24</w:t>
            </w:r>
          </w:p>
        </w:tc>
      </w:tr>
      <w:tr w:rsidR="002A6F95" w:rsidRPr="002A6F95" w14:paraId="380698E9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DAFA5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CD45RA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844E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4.21E-10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8246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2.69E-09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9CFD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1.24</w:t>
            </w:r>
          </w:p>
        </w:tc>
      </w:tr>
      <w:tr w:rsidR="002A6F95" w:rsidRPr="002A6F95" w14:paraId="7A52D9BE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4F284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PTPRC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8A3E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8.39E-17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552D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5.08E-15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83EE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1.22</w:t>
            </w:r>
          </w:p>
        </w:tc>
      </w:tr>
      <w:tr w:rsidR="002A6F95" w:rsidRPr="002A6F95" w14:paraId="68E24F5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85172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CD274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9735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2.24E-11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A537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1.83E-10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05F3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1.22</w:t>
            </w:r>
          </w:p>
        </w:tc>
      </w:tr>
      <w:tr w:rsidR="002A6F95" w:rsidRPr="002A6F95" w14:paraId="7AF21B08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9E46A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CD40LG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C985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1.04E-10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0A2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7.92E-10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8DA0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1.19</w:t>
            </w:r>
          </w:p>
        </w:tc>
      </w:tr>
      <w:tr w:rsidR="002A6F95" w:rsidRPr="002A6F95" w14:paraId="7AA010E9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3FAD7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GZMA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AEA8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1.97E-08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4813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9.41E-08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D966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1.19</w:t>
            </w:r>
          </w:p>
        </w:tc>
      </w:tr>
      <w:tr w:rsidR="002A6F95" w:rsidRPr="002A6F95" w14:paraId="6E6F1E5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5A185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CD38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2544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5.33E-09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8871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2.73E-08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2EF3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1.18</w:t>
            </w:r>
          </w:p>
        </w:tc>
      </w:tr>
      <w:tr w:rsidR="002A6F95" w:rsidRPr="002A6F95" w14:paraId="7153A5F1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BCCE4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CD3G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0263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2.05E-11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6C83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1.69E-10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C0E0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1.17</w:t>
            </w:r>
          </w:p>
        </w:tc>
      </w:tr>
      <w:tr w:rsidR="002A6F95" w:rsidRPr="002A6F95" w14:paraId="2869553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2089C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TNFRSF9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11E7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1.11E-09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A943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6.17E-09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606A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1.17</w:t>
            </w:r>
          </w:p>
        </w:tc>
      </w:tr>
      <w:tr w:rsidR="002A6F95" w:rsidRPr="002A6F95" w14:paraId="0E83EA1F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6C2DE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IRF1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EBF1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1.39E-13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522A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2.04E-12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E558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1.16</w:t>
            </w:r>
          </w:p>
        </w:tc>
      </w:tr>
      <w:tr w:rsidR="002A6F95" w:rsidRPr="002A6F95" w14:paraId="50FD871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9651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SERPINA1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7847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1.04E-06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2692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3.84E-06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9E54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1.15</w:t>
            </w:r>
          </w:p>
        </w:tc>
      </w:tr>
      <w:tr w:rsidR="002A6F95" w:rsidRPr="002A6F95" w14:paraId="25A79A6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392CF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IL21R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3DDC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2.29E-09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0C9B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1.22E-08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6DC1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1.14</w:t>
            </w:r>
          </w:p>
        </w:tc>
      </w:tr>
      <w:tr w:rsidR="002A6F95" w:rsidRPr="002A6F95" w14:paraId="12FDCCC8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A64AA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HLA-DQA2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4970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4.85E-06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326D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1.65E-05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5AF2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1.14</w:t>
            </w:r>
          </w:p>
        </w:tc>
      </w:tr>
      <w:tr w:rsidR="002A6F95" w:rsidRPr="002A6F95" w14:paraId="5450B9B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5C52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CCR5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8973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1.87E-12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D3DF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1.91E-11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E2C2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1.14</w:t>
            </w:r>
          </w:p>
        </w:tc>
      </w:tr>
      <w:tr w:rsidR="002A6F95" w:rsidRPr="002A6F95" w14:paraId="11834A44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0C039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IL32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B2D6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1.79E-14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9114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3.99E-13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869E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1.14</w:t>
            </w:r>
          </w:p>
        </w:tc>
      </w:tr>
      <w:tr w:rsidR="002A6F95" w:rsidRPr="002A6F95" w14:paraId="2960CC9E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4BE89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CXCR6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E719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4.65E-11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7EC2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3.70E-10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B15D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1.14</w:t>
            </w:r>
          </w:p>
        </w:tc>
      </w:tr>
      <w:tr w:rsidR="002A6F95" w:rsidRPr="002A6F95" w14:paraId="247E2CCC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68D2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TNF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132F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2.85E-14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DBB0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5.57E-13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CB37B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1.13</w:t>
            </w:r>
          </w:p>
        </w:tc>
      </w:tr>
      <w:tr w:rsidR="002A6F95" w:rsidRPr="002A6F95" w14:paraId="669FD8E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9454C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CD45RO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432C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1.44E-16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C433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7.05E-15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C359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1.12</w:t>
            </w:r>
          </w:p>
        </w:tc>
      </w:tr>
      <w:tr w:rsidR="002A6F95" w:rsidRPr="002A6F95" w14:paraId="166F4219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054CF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CCL4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24E0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5.39E-08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96C8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2.35E-07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4E05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1.12</w:t>
            </w:r>
          </w:p>
        </w:tc>
      </w:tr>
      <w:tr w:rsidR="002A6F95" w:rsidRPr="002A6F95" w14:paraId="0A30693B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7806A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CD28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6395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1.35E-11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2F92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1.18E-10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E182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1.12</w:t>
            </w:r>
          </w:p>
        </w:tc>
      </w:tr>
      <w:tr w:rsidR="002A6F95" w:rsidRPr="002A6F95" w14:paraId="51EBBC6A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1BB98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XCL1/2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6BB24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4.73E-10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636E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2.96E-09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528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1.11</w:t>
            </w:r>
          </w:p>
        </w:tc>
      </w:tr>
      <w:tr w:rsidR="002A6F95" w:rsidRPr="002A6F95" w14:paraId="34430B45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81143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BTLA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B209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2.19E-08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F08B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1.02E-07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F357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1.11</w:t>
            </w:r>
          </w:p>
        </w:tc>
      </w:tr>
      <w:tr w:rsidR="002A6F95" w:rsidRPr="002A6F95" w14:paraId="5C1FFB71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4256B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PDCD1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C3B10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9.44E-10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2895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5.58E-09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B8EB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1.11</w:t>
            </w:r>
          </w:p>
        </w:tc>
      </w:tr>
      <w:tr w:rsidR="002A6F95" w:rsidRPr="002A6F95" w14:paraId="1C2FA667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E17E2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CXCR4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7204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1.16E-11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E223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1.04E-10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2F9A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1.09</w:t>
            </w:r>
          </w:p>
        </w:tc>
      </w:tr>
      <w:tr w:rsidR="002A6F95" w:rsidRPr="002A6F95" w14:paraId="27B9CE02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F7C21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9FF7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7.17E-17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A4D4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5.08E-15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3567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1.08</w:t>
            </w:r>
          </w:p>
        </w:tc>
      </w:tr>
      <w:tr w:rsidR="002A6F95" w:rsidRPr="002A6F95" w14:paraId="2516FB8C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0D8FA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GBP4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0B5C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2.65E-07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A6DA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1.08E-06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DA24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1.08</w:t>
            </w:r>
          </w:p>
        </w:tc>
      </w:tr>
      <w:tr w:rsidR="002A6F95" w:rsidRPr="002A6F95" w14:paraId="2814320E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CFDF7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IL2RA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7D59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2.06E-10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9F6D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1.38E-09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E9E8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1.07</w:t>
            </w:r>
          </w:p>
        </w:tc>
      </w:tr>
      <w:tr w:rsidR="002A6F95" w:rsidRPr="002A6F95" w14:paraId="05E5A740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0FF7B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BIRC3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5D49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1.09E-09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9ACE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6.09E-09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BD48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1.06</w:t>
            </w:r>
          </w:p>
        </w:tc>
      </w:tr>
      <w:tr w:rsidR="002A6F95" w:rsidRPr="002A6F95" w14:paraId="334E8878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DF20E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lastRenderedPageBreak/>
              <w:t>GZMM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BD895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1.79E-08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0894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8.60E-08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EFE4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1.06</w:t>
            </w:r>
          </w:p>
        </w:tc>
      </w:tr>
      <w:tr w:rsidR="002A6F95" w:rsidRPr="002A6F95" w14:paraId="03819D34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63BC8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SOCS1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05FD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1.31E-12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9A26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1.41E-11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9424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1.06</w:t>
            </w:r>
          </w:p>
        </w:tc>
      </w:tr>
      <w:tr w:rsidR="002A6F95" w:rsidRPr="002A6F95" w14:paraId="7255A97D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898D4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BB4B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1.05E-09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F9C3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5.95E-09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84FAF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1.05</w:t>
            </w:r>
          </w:p>
        </w:tc>
      </w:tr>
      <w:tr w:rsidR="002A6F95" w:rsidRPr="002A6F95" w14:paraId="50559B40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41419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ITGA4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3EE4E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1.65E-11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9FD6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1.40E-10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B34C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1.05</w:t>
            </w:r>
          </w:p>
        </w:tc>
      </w:tr>
      <w:tr w:rsidR="002A6F95" w:rsidRPr="002A6F95" w14:paraId="0338E9BA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1CCF9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NCR1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16DC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7.59E-09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D7F47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3.80E-08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896A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1.04</w:t>
            </w:r>
          </w:p>
        </w:tc>
      </w:tr>
      <w:tr w:rsidR="002A6F95" w:rsidRPr="002A6F95" w14:paraId="30F17FF5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B429D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JAK3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743CC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3.91E-12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0D3E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3.71E-11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D58B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1.03</w:t>
            </w:r>
          </w:p>
        </w:tc>
      </w:tr>
      <w:tr w:rsidR="002A6F95" w:rsidRPr="002A6F95" w14:paraId="421FD0F6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6B02C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CCL22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15D7A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1.05E-07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BF4D3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4.39E-07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C24E1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1.03</w:t>
            </w:r>
          </w:p>
        </w:tc>
      </w:tr>
      <w:tr w:rsidR="002A6F95" w:rsidRPr="002A6F95" w14:paraId="3D66D075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045B5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STAT1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F1082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9.61E-13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950AD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1.11E-11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8C3A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1.02</w:t>
            </w:r>
          </w:p>
        </w:tc>
      </w:tr>
      <w:tr w:rsidR="002A6F95" w:rsidRPr="002A6F95" w14:paraId="0D985834" w14:textId="77777777" w:rsidTr="00072A9B">
        <w:trPr>
          <w:trHeight w:val="300"/>
        </w:trPr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7FCD6" w14:textId="77777777" w:rsidR="002A6F95" w:rsidRPr="002A6F95" w:rsidRDefault="002A6F95" w:rsidP="002A6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CD244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B5989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1.00E-09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6B4A8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5.76E-09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D93B6" w14:textId="77777777" w:rsidR="002A6F95" w:rsidRPr="002A6F95" w:rsidRDefault="002A6F95" w:rsidP="002A6F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a-DK"/>
              </w:rPr>
            </w:pPr>
            <w:r w:rsidRPr="002A6F9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da-DK"/>
              </w:rPr>
              <w:t>1</w:t>
            </w:r>
          </w:p>
        </w:tc>
      </w:tr>
    </w:tbl>
    <w:p w14:paraId="287C8760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</w:p>
    <w:p w14:paraId="4C624876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7182C7DB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</w:p>
    <w:p w14:paraId="413A1977" w14:textId="77777777" w:rsidR="002A6F95" w:rsidRPr="002A6F95" w:rsidRDefault="002A6F95" w:rsidP="002A6F95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US" w:eastAsia="da-DK"/>
        </w:rPr>
        <w:sectPr w:rsidR="002A6F95" w:rsidRPr="002A6F95" w:rsidSect="003050AE">
          <w:type w:val="continuous"/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</w:p>
    <w:p w14:paraId="6CEFBC46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  <w:sectPr w:rsidR="002A6F95" w:rsidRPr="002A6F95" w:rsidSect="003050AE">
          <w:type w:val="continuous"/>
          <w:pgSz w:w="11906" w:h="16838"/>
          <w:pgMar w:top="1701" w:right="1134" w:bottom="1701" w:left="1134" w:header="708" w:footer="708" w:gutter="0"/>
          <w:cols w:num="2" w:space="708"/>
          <w:docGrid w:linePitch="360"/>
        </w:sectPr>
      </w:pPr>
    </w:p>
    <w:p w14:paraId="4416C5A9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38A9C487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</w:p>
    <w:p w14:paraId="63E54A9A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2A6F95">
        <w:rPr>
          <w:rFonts w:ascii="Calibri" w:eastAsia="Calibri" w:hAnsi="Calibri" w:cs="Calibri"/>
          <w:b/>
          <w:bCs/>
          <w:sz w:val="24"/>
          <w:szCs w:val="24"/>
          <w:lang w:val="en-US"/>
        </w:rPr>
        <w:t>Supplementary Table S5</w:t>
      </w:r>
      <w:r w:rsidRPr="002A6F95">
        <w:rPr>
          <w:rFonts w:ascii="Calibri" w:eastAsia="Calibri" w:hAnsi="Calibri" w:cs="Calibri"/>
          <w:sz w:val="24"/>
          <w:szCs w:val="24"/>
          <w:lang w:val="en-US"/>
        </w:rPr>
        <w:t>. The 3 differentially expressed genes between non-brisk TILs and absent TILs (T-test: fold change &gt;2, q&lt;0.05)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1276"/>
        <w:gridCol w:w="1493"/>
        <w:gridCol w:w="2334"/>
      </w:tblGrid>
      <w:tr w:rsidR="002A6F95" w:rsidRPr="002A6F95" w14:paraId="26F26915" w14:textId="77777777" w:rsidTr="00072A9B">
        <w:trPr>
          <w:trHeight w:val="456"/>
        </w:trPr>
        <w:tc>
          <w:tcPr>
            <w:tcW w:w="1838" w:type="dxa"/>
            <w:noWrap/>
            <w:hideMark/>
          </w:tcPr>
          <w:p w14:paraId="6E6BF4CC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  <w:t>Gene_Symbol</w:t>
            </w:r>
          </w:p>
        </w:tc>
        <w:tc>
          <w:tcPr>
            <w:tcW w:w="1276" w:type="dxa"/>
            <w:noWrap/>
            <w:hideMark/>
          </w:tcPr>
          <w:p w14:paraId="3E9B23CE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  <w:t>p-value</w:t>
            </w:r>
          </w:p>
        </w:tc>
        <w:tc>
          <w:tcPr>
            <w:tcW w:w="1493" w:type="dxa"/>
            <w:noWrap/>
            <w:hideMark/>
          </w:tcPr>
          <w:p w14:paraId="60B96CAD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  <w:t>q-value</w:t>
            </w:r>
          </w:p>
        </w:tc>
        <w:tc>
          <w:tcPr>
            <w:tcW w:w="2334" w:type="dxa"/>
            <w:noWrap/>
            <w:hideMark/>
          </w:tcPr>
          <w:p w14:paraId="448B16B1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  <w:t>Difference (log2 FC)</w:t>
            </w:r>
          </w:p>
        </w:tc>
      </w:tr>
      <w:tr w:rsidR="002A6F95" w:rsidRPr="002A6F95" w14:paraId="53A9B4AC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3CB609DE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CXCL9</w:t>
            </w:r>
          </w:p>
        </w:tc>
        <w:tc>
          <w:tcPr>
            <w:tcW w:w="1276" w:type="dxa"/>
            <w:noWrap/>
            <w:hideMark/>
          </w:tcPr>
          <w:p w14:paraId="2EA56F2D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2.11E-05</w:t>
            </w:r>
          </w:p>
        </w:tc>
        <w:tc>
          <w:tcPr>
            <w:tcW w:w="1493" w:type="dxa"/>
            <w:noWrap/>
            <w:hideMark/>
          </w:tcPr>
          <w:p w14:paraId="1BA6EFE9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0.000239617</w:t>
            </w:r>
          </w:p>
        </w:tc>
        <w:tc>
          <w:tcPr>
            <w:tcW w:w="2334" w:type="dxa"/>
            <w:noWrap/>
            <w:hideMark/>
          </w:tcPr>
          <w:p w14:paraId="6E4E79F6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1.40</w:t>
            </w:r>
          </w:p>
        </w:tc>
      </w:tr>
      <w:tr w:rsidR="002A6F95" w:rsidRPr="002A6F95" w14:paraId="6213B65E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30851050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CXCL10</w:t>
            </w:r>
          </w:p>
        </w:tc>
        <w:tc>
          <w:tcPr>
            <w:tcW w:w="1276" w:type="dxa"/>
            <w:noWrap/>
            <w:hideMark/>
          </w:tcPr>
          <w:p w14:paraId="7BCFA121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5.35E-05</w:t>
            </w:r>
          </w:p>
        </w:tc>
        <w:tc>
          <w:tcPr>
            <w:tcW w:w="1493" w:type="dxa"/>
            <w:noWrap/>
            <w:hideMark/>
          </w:tcPr>
          <w:p w14:paraId="6765678C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0.000505257</w:t>
            </w:r>
          </w:p>
        </w:tc>
        <w:tc>
          <w:tcPr>
            <w:tcW w:w="2334" w:type="dxa"/>
            <w:noWrap/>
            <w:hideMark/>
          </w:tcPr>
          <w:p w14:paraId="384249BD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1.23</w:t>
            </w:r>
          </w:p>
        </w:tc>
      </w:tr>
      <w:tr w:rsidR="002A6F95" w:rsidRPr="002A6F95" w14:paraId="26E8456D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294824C4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CD27</w:t>
            </w:r>
          </w:p>
        </w:tc>
        <w:tc>
          <w:tcPr>
            <w:tcW w:w="1276" w:type="dxa"/>
            <w:noWrap/>
            <w:hideMark/>
          </w:tcPr>
          <w:p w14:paraId="4FB74D44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1.70E-08</w:t>
            </w:r>
          </w:p>
        </w:tc>
        <w:tc>
          <w:tcPr>
            <w:tcW w:w="1493" w:type="dxa"/>
            <w:noWrap/>
            <w:hideMark/>
          </w:tcPr>
          <w:p w14:paraId="461C1048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3.88E-06</w:t>
            </w:r>
          </w:p>
        </w:tc>
        <w:tc>
          <w:tcPr>
            <w:tcW w:w="2334" w:type="dxa"/>
            <w:noWrap/>
            <w:hideMark/>
          </w:tcPr>
          <w:p w14:paraId="3DA9672F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1.02</w:t>
            </w:r>
          </w:p>
        </w:tc>
      </w:tr>
    </w:tbl>
    <w:p w14:paraId="37BC27C9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</w:p>
    <w:p w14:paraId="484F24E8" w14:textId="77777777" w:rsidR="002A6F95" w:rsidRPr="002A6F95" w:rsidRDefault="002A6F95" w:rsidP="002A6F95">
      <w:pP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2A6F95">
        <w:rPr>
          <w:rFonts w:ascii="Calibri" w:eastAsia="Calibri" w:hAnsi="Calibri" w:cs="Calibri"/>
          <w:b/>
          <w:bCs/>
          <w:sz w:val="24"/>
          <w:szCs w:val="24"/>
          <w:lang w:val="en-US"/>
        </w:rPr>
        <w:t>Supplementary Table S6</w:t>
      </w:r>
      <w:r w:rsidRPr="002A6F95">
        <w:rPr>
          <w:rFonts w:ascii="Calibri" w:eastAsia="Calibri" w:hAnsi="Calibri" w:cs="Calibri"/>
          <w:sz w:val="24"/>
          <w:szCs w:val="24"/>
          <w:lang w:val="en-US"/>
        </w:rPr>
        <w:t>. The 31 differentially expressed genes between non-brisk+ brisk TILs and absent TILs (T-test: fold change &gt;2. q&lt;0.05)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1276"/>
        <w:gridCol w:w="1493"/>
        <w:gridCol w:w="2192"/>
      </w:tblGrid>
      <w:tr w:rsidR="002A6F95" w:rsidRPr="002A6F95" w14:paraId="1E15605E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1F47BEC9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  <w:t>Gene_Symbol</w:t>
            </w:r>
          </w:p>
        </w:tc>
        <w:tc>
          <w:tcPr>
            <w:tcW w:w="1276" w:type="dxa"/>
            <w:noWrap/>
            <w:hideMark/>
          </w:tcPr>
          <w:p w14:paraId="1E6EEB14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  <w:t>p-value</w:t>
            </w:r>
          </w:p>
        </w:tc>
        <w:tc>
          <w:tcPr>
            <w:tcW w:w="1493" w:type="dxa"/>
            <w:noWrap/>
            <w:hideMark/>
          </w:tcPr>
          <w:p w14:paraId="203D31BD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  <w:t>q-value</w:t>
            </w:r>
          </w:p>
        </w:tc>
        <w:tc>
          <w:tcPr>
            <w:tcW w:w="2192" w:type="dxa"/>
            <w:noWrap/>
            <w:hideMark/>
          </w:tcPr>
          <w:p w14:paraId="66A9E079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a-DK"/>
              </w:rPr>
              <w:t>Difference (log2 FC)</w:t>
            </w:r>
          </w:p>
        </w:tc>
      </w:tr>
      <w:tr w:rsidR="002A6F95" w:rsidRPr="002A6F95" w14:paraId="57949207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351ECAE5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CD247</w:t>
            </w:r>
          </w:p>
        </w:tc>
        <w:tc>
          <w:tcPr>
            <w:tcW w:w="1276" w:type="dxa"/>
            <w:noWrap/>
            <w:hideMark/>
          </w:tcPr>
          <w:p w14:paraId="795A775F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1.32E-10</w:t>
            </w:r>
          </w:p>
        </w:tc>
        <w:tc>
          <w:tcPr>
            <w:tcW w:w="1493" w:type="dxa"/>
            <w:noWrap/>
            <w:hideMark/>
          </w:tcPr>
          <w:p w14:paraId="1EA282F5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1.09E-09</w:t>
            </w:r>
          </w:p>
        </w:tc>
        <w:tc>
          <w:tcPr>
            <w:tcW w:w="2192" w:type="dxa"/>
            <w:noWrap/>
            <w:hideMark/>
          </w:tcPr>
          <w:p w14:paraId="5B86A5D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1.00</w:t>
            </w:r>
          </w:p>
        </w:tc>
      </w:tr>
      <w:tr w:rsidR="002A6F95" w:rsidRPr="002A6F95" w14:paraId="7D865ED1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79B2F27A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LTB</w:t>
            </w:r>
          </w:p>
        </w:tc>
        <w:tc>
          <w:tcPr>
            <w:tcW w:w="1276" w:type="dxa"/>
            <w:noWrap/>
            <w:hideMark/>
          </w:tcPr>
          <w:p w14:paraId="610D2DA7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1.74E-11</w:t>
            </w:r>
          </w:p>
        </w:tc>
        <w:tc>
          <w:tcPr>
            <w:tcW w:w="1493" w:type="dxa"/>
            <w:noWrap/>
            <w:hideMark/>
          </w:tcPr>
          <w:p w14:paraId="519D38E8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1.66E-10</w:t>
            </w:r>
          </w:p>
        </w:tc>
        <w:tc>
          <w:tcPr>
            <w:tcW w:w="2192" w:type="dxa"/>
            <w:noWrap/>
            <w:hideMark/>
          </w:tcPr>
          <w:p w14:paraId="179D02F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1.00</w:t>
            </w:r>
          </w:p>
        </w:tc>
      </w:tr>
      <w:tr w:rsidR="002A6F95" w:rsidRPr="002A6F95" w14:paraId="4B1D5B6D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26F06985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CTLA4</w:t>
            </w:r>
          </w:p>
        </w:tc>
        <w:tc>
          <w:tcPr>
            <w:tcW w:w="1276" w:type="dxa"/>
            <w:noWrap/>
            <w:hideMark/>
          </w:tcPr>
          <w:p w14:paraId="700CD4E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4.83E-12</w:t>
            </w:r>
          </w:p>
        </w:tc>
        <w:tc>
          <w:tcPr>
            <w:tcW w:w="1493" w:type="dxa"/>
            <w:noWrap/>
            <w:hideMark/>
          </w:tcPr>
          <w:p w14:paraId="374F931B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5.79E-11</w:t>
            </w:r>
          </w:p>
        </w:tc>
        <w:tc>
          <w:tcPr>
            <w:tcW w:w="2192" w:type="dxa"/>
            <w:noWrap/>
            <w:hideMark/>
          </w:tcPr>
          <w:p w14:paraId="02CB44D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1.01</w:t>
            </w:r>
          </w:p>
        </w:tc>
      </w:tr>
      <w:tr w:rsidR="002A6F95" w:rsidRPr="002A6F95" w14:paraId="2E4882B8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40494495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IL2RB</w:t>
            </w:r>
          </w:p>
        </w:tc>
        <w:tc>
          <w:tcPr>
            <w:tcW w:w="1276" w:type="dxa"/>
            <w:noWrap/>
            <w:hideMark/>
          </w:tcPr>
          <w:p w14:paraId="55D8ECC2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1.29E-13</w:t>
            </w:r>
          </w:p>
        </w:tc>
        <w:tc>
          <w:tcPr>
            <w:tcW w:w="1493" w:type="dxa"/>
            <w:noWrap/>
            <w:hideMark/>
          </w:tcPr>
          <w:p w14:paraId="7DFFA62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2.86E-12</w:t>
            </w:r>
          </w:p>
        </w:tc>
        <w:tc>
          <w:tcPr>
            <w:tcW w:w="2192" w:type="dxa"/>
            <w:noWrap/>
            <w:hideMark/>
          </w:tcPr>
          <w:p w14:paraId="5395A0D9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1.03</w:t>
            </w:r>
          </w:p>
        </w:tc>
      </w:tr>
      <w:tr w:rsidR="002A6F95" w:rsidRPr="002A6F95" w14:paraId="7DF9A72F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2ECB972D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CCL19</w:t>
            </w:r>
          </w:p>
        </w:tc>
        <w:tc>
          <w:tcPr>
            <w:tcW w:w="1276" w:type="dxa"/>
            <w:noWrap/>
            <w:hideMark/>
          </w:tcPr>
          <w:p w14:paraId="5373540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2.61E-12</w:t>
            </w:r>
          </w:p>
        </w:tc>
        <w:tc>
          <w:tcPr>
            <w:tcW w:w="1493" w:type="dxa"/>
            <w:noWrap/>
            <w:hideMark/>
          </w:tcPr>
          <w:p w14:paraId="0A6AFFEA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3.56E-11</w:t>
            </w:r>
          </w:p>
        </w:tc>
        <w:tc>
          <w:tcPr>
            <w:tcW w:w="2192" w:type="dxa"/>
            <w:noWrap/>
            <w:hideMark/>
          </w:tcPr>
          <w:p w14:paraId="45E85B0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1.05</w:t>
            </w:r>
          </w:p>
        </w:tc>
      </w:tr>
      <w:tr w:rsidR="002A6F95" w:rsidRPr="002A6F95" w14:paraId="092403D0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6D8FAF61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CCL5</w:t>
            </w:r>
          </w:p>
        </w:tc>
        <w:tc>
          <w:tcPr>
            <w:tcW w:w="1276" w:type="dxa"/>
            <w:noWrap/>
            <w:hideMark/>
          </w:tcPr>
          <w:p w14:paraId="3C481F7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8.21E-11</w:t>
            </w:r>
          </w:p>
        </w:tc>
        <w:tc>
          <w:tcPr>
            <w:tcW w:w="1493" w:type="dxa"/>
            <w:noWrap/>
            <w:hideMark/>
          </w:tcPr>
          <w:p w14:paraId="35EAE7A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7.13E-10</w:t>
            </w:r>
          </w:p>
        </w:tc>
        <w:tc>
          <w:tcPr>
            <w:tcW w:w="2192" w:type="dxa"/>
            <w:noWrap/>
            <w:hideMark/>
          </w:tcPr>
          <w:p w14:paraId="0FC4BA19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1.06</w:t>
            </w:r>
          </w:p>
        </w:tc>
      </w:tr>
      <w:tr w:rsidR="002A6F95" w:rsidRPr="002A6F95" w14:paraId="5B465424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45B2F4EA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SLAMF7</w:t>
            </w:r>
          </w:p>
        </w:tc>
        <w:tc>
          <w:tcPr>
            <w:tcW w:w="1276" w:type="dxa"/>
            <w:noWrap/>
            <w:hideMark/>
          </w:tcPr>
          <w:p w14:paraId="7D6A913E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8.78E-12</w:t>
            </w:r>
          </w:p>
        </w:tc>
        <w:tc>
          <w:tcPr>
            <w:tcW w:w="1493" w:type="dxa"/>
            <w:noWrap/>
            <w:hideMark/>
          </w:tcPr>
          <w:p w14:paraId="7C52E85D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9.87E-11</w:t>
            </w:r>
          </w:p>
        </w:tc>
        <w:tc>
          <w:tcPr>
            <w:tcW w:w="2192" w:type="dxa"/>
            <w:noWrap/>
            <w:hideMark/>
          </w:tcPr>
          <w:p w14:paraId="13A926E8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1.06</w:t>
            </w:r>
          </w:p>
        </w:tc>
      </w:tr>
      <w:tr w:rsidR="002A6F95" w:rsidRPr="002A6F95" w14:paraId="71332FA4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3416DC52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CTSW</w:t>
            </w:r>
          </w:p>
        </w:tc>
        <w:tc>
          <w:tcPr>
            <w:tcW w:w="1276" w:type="dxa"/>
            <w:noWrap/>
            <w:hideMark/>
          </w:tcPr>
          <w:p w14:paraId="6C0EF733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4.85E-12</w:t>
            </w:r>
          </w:p>
        </w:tc>
        <w:tc>
          <w:tcPr>
            <w:tcW w:w="1493" w:type="dxa"/>
            <w:noWrap/>
            <w:hideMark/>
          </w:tcPr>
          <w:p w14:paraId="152E4F53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5.79E-11</w:t>
            </w:r>
          </w:p>
        </w:tc>
        <w:tc>
          <w:tcPr>
            <w:tcW w:w="2192" w:type="dxa"/>
            <w:noWrap/>
            <w:hideMark/>
          </w:tcPr>
          <w:p w14:paraId="2CA5D6EE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1.07</w:t>
            </w:r>
          </w:p>
        </w:tc>
      </w:tr>
      <w:tr w:rsidR="002A6F95" w:rsidRPr="002A6F95" w14:paraId="03AC1ECB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53B795D9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GNLY</w:t>
            </w:r>
          </w:p>
        </w:tc>
        <w:tc>
          <w:tcPr>
            <w:tcW w:w="1276" w:type="dxa"/>
            <w:noWrap/>
            <w:hideMark/>
          </w:tcPr>
          <w:p w14:paraId="44FC75A1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5.97E-08</w:t>
            </w:r>
          </w:p>
        </w:tc>
        <w:tc>
          <w:tcPr>
            <w:tcW w:w="1493" w:type="dxa"/>
            <w:noWrap/>
            <w:hideMark/>
          </w:tcPr>
          <w:p w14:paraId="24398C7D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2.92E-07</w:t>
            </w:r>
          </w:p>
        </w:tc>
        <w:tc>
          <w:tcPr>
            <w:tcW w:w="2192" w:type="dxa"/>
            <w:noWrap/>
            <w:hideMark/>
          </w:tcPr>
          <w:p w14:paraId="4ECF5992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1.08</w:t>
            </w:r>
          </w:p>
        </w:tc>
      </w:tr>
      <w:tr w:rsidR="002A6F95" w:rsidRPr="002A6F95" w14:paraId="52BBE6B0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7D2602AC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lastRenderedPageBreak/>
              <w:t>CD96</w:t>
            </w:r>
          </w:p>
        </w:tc>
        <w:tc>
          <w:tcPr>
            <w:tcW w:w="1276" w:type="dxa"/>
            <w:noWrap/>
            <w:hideMark/>
          </w:tcPr>
          <w:p w14:paraId="364171C7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1.55E-14</w:t>
            </w:r>
          </w:p>
        </w:tc>
        <w:tc>
          <w:tcPr>
            <w:tcW w:w="1493" w:type="dxa"/>
            <w:noWrap/>
            <w:hideMark/>
          </w:tcPr>
          <w:p w14:paraId="07B6AB59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7.42E-13</w:t>
            </w:r>
          </w:p>
        </w:tc>
        <w:tc>
          <w:tcPr>
            <w:tcW w:w="2192" w:type="dxa"/>
            <w:noWrap/>
            <w:hideMark/>
          </w:tcPr>
          <w:p w14:paraId="05D836D3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1.08</w:t>
            </w:r>
          </w:p>
        </w:tc>
      </w:tr>
      <w:tr w:rsidR="002A6F95" w:rsidRPr="002A6F95" w14:paraId="6ECA9157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0D8DC3F5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IL7R</w:t>
            </w:r>
          </w:p>
        </w:tc>
        <w:tc>
          <w:tcPr>
            <w:tcW w:w="1276" w:type="dxa"/>
            <w:noWrap/>
            <w:hideMark/>
          </w:tcPr>
          <w:p w14:paraId="12A3559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1.94E-12</w:t>
            </w:r>
          </w:p>
        </w:tc>
        <w:tc>
          <w:tcPr>
            <w:tcW w:w="1493" w:type="dxa"/>
            <w:noWrap/>
            <w:hideMark/>
          </w:tcPr>
          <w:p w14:paraId="1F163AB3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2.85E-11</w:t>
            </w:r>
          </w:p>
        </w:tc>
        <w:tc>
          <w:tcPr>
            <w:tcW w:w="2192" w:type="dxa"/>
            <w:noWrap/>
            <w:hideMark/>
          </w:tcPr>
          <w:p w14:paraId="32D6A026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1.08</w:t>
            </w:r>
          </w:p>
        </w:tc>
      </w:tr>
      <w:tr w:rsidR="002A6F95" w:rsidRPr="002A6F95" w14:paraId="018D06B2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6C36B801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TIGIT</w:t>
            </w:r>
          </w:p>
        </w:tc>
        <w:tc>
          <w:tcPr>
            <w:tcW w:w="1276" w:type="dxa"/>
            <w:noWrap/>
            <w:hideMark/>
          </w:tcPr>
          <w:p w14:paraId="0A3DF2E1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1.50E-11</w:t>
            </w:r>
          </w:p>
        </w:tc>
        <w:tc>
          <w:tcPr>
            <w:tcW w:w="1493" w:type="dxa"/>
            <w:noWrap/>
            <w:hideMark/>
          </w:tcPr>
          <w:p w14:paraId="059B669A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1.59E-10</w:t>
            </w:r>
          </w:p>
        </w:tc>
        <w:tc>
          <w:tcPr>
            <w:tcW w:w="2192" w:type="dxa"/>
            <w:noWrap/>
            <w:hideMark/>
          </w:tcPr>
          <w:p w14:paraId="35BBD2A6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1.08</w:t>
            </w:r>
          </w:p>
        </w:tc>
      </w:tr>
      <w:tr w:rsidR="002A6F95" w:rsidRPr="002A6F95" w14:paraId="4EE7584B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1A468CB8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CD3E</w:t>
            </w:r>
          </w:p>
        </w:tc>
        <w:tc>
          <w:tcPr>
            <w:tcW w:w="1276" w:type="dxa"/>
            <w:noWrap/>
            <w:hideMark/>
          </w:tcPr>
          <w:p w14:paraId="1F912F36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2.33E-14</w:t>
            </w:r>
          </w:p>
        </w:tc>
        <w:tc>
          <w:tcPr>
            <w:tcW w:w="1493" w:type="dxa"/>
            <w:noWrap/>
            <w:hideMark/>
          </w:tcPr>
          <w:p w14:paraId="1FCCEAB8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7.42E-13</w:t>
            </w:r>
          </w:p>
        </w:tc>
        <w:tc>
          <w:tcPr>
            <w:tcW w:w="2192" w:type="dxa"/>
            <w:noWrap/>
            <w:hideMark/>
          </w:tcPr>
          <w:p w14:paraId="13556A9A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1.09</w:t>
            </w:r>
          </w:p>
        </w:tc>
      </w:tr>
      <w:tr w:rsidR="002A6F95" w:rsidRPr="002A6F95" w14:paraId="7BC226F6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1C331C3D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TRAT1</w:t>
            </w:r>
          </w:p>
        </w:tc>
        <w:tc>
          <w:tcPr>
            <w:tcW w:w="1276" w:type="dxa"/>
            <w:noWrap/>
            <w:hideMark/>
          </w:tcPr>
          <w:p w14:paraId="6FCF0A01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1.35E-13</w:t>
            </w:r>
          </w:p>
        </w:tc>
        <w:tc>
          <w:tcPr>
            <w:tcW w:w="1493" w:type="dxa"/>
            <w:noWrap/>
            <w:hideMark/>
          </w:tcPr>
          <w:p w14:paraId="74BFAAE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2.86E-12</w:t>
            </w:r>
          </w:p>
        </w:tc>
        <w:tc>
          <w:tcPr>
            <w:tcW w:w="2192" w:type="dxa"/>
            <w:noWrap/>
            <w:hideMark/>
          </w:tcPr>
          <w:p w14:paraId="780BE7A2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1.10</w:t>
            </w:r>
          </w:p>
        </w:tc>
      </w:tr>
      <w:tr w:rsidR="002A6F95" w:rsidRPr="002A6F95" w14:paraId="4F390D62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625DA7F9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SPIB</w:t>
            </w:r>
          </w:p>
        </w:tc>
        <w:tc>
          <w:tcPr>
            <w:tcW w:w="1276" w:type="dxa"/>
            <w:noWrap/>
            <w:hideMark/>
          </w:tcPr>
          <w:p w14:paraId="3E01D7FE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1.60E-11</w:t>
            </w:r>
          </w:p>
        </w:tc>
        <w:tc>
          <w:tcPr>
            <w:tcW w:w="1493" w:type="dxa"/>
            <w:noWrap/>
            <w:hideMark/>
          </w:tcPr>
          <w:p w14:paraId="67C811A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1.61E-10</w:t>
            </w:r>
          </w:p>
        </w:tc>
        <w:tc>
          <w:tcPr>
            <w:tcW w:w="2192" w:type="dxa"/>
            <w:noWrap/>
            <w:hideMark/>
          </w:tcPr>
          <w:p w14:paraId="0159059D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1.10</w:t>
            </w:r>
          </w:p>
        </w:tc>
      </w:tr>
      <w:tr w:rsidR="002A6F95" w:rsidRPr="002A6F95" w14:paraId="3A4248F8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5AC34F07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CD79A</w:t>
            </w:r>
          </w:p>
        </w:tc>
        <w:tc>
          <w:tcPr>
            <w:tcW w:w="1276" w:type="dxa"/>
            <w:noWrap/>
            <w:hideMark/>
          </w:tcPr>
          <w:p w14:paraId="11BBB077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5.37E-05</w:t>
            </w:r>
          </w:p>
        </w:tc>
        <w:tc>
          <w:tcPr>
            <w:tcW w:w="1493" w:type="dxa"/>
            <w:noWrap/>
            <w:hideMark/>
          </w:tcPr>
          <w:p w14:paraId="686D6E7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0.000162892</w:t>
            </w:r>
          </w:p>
        </w:tc>
        <w:tc>
          <w:tcPr>
            <w:tcW w:w="2192" w:type="dxa"/>
            <w:noWrap/>
            <w:hideMark/>
          </w:tcPr>
          <w:p w14:paraId="4932BB25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1.10</w:t>
            </w:r>
          </w:p>
        </w:tc>
      </w:tr>
      <w:tr w:rsidR="002A6F95" w:rsidRPr="002A6F95" w14:paraId="5F4764C9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1BF6135C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CD6</w:t>
            </w:r>
          </w:p>
        </w:tc>
        <w:tc>
          <w:tcPr>
            <w:tcW w:w="1276" w:type="dxa"/>
            <w:noWrap/>
            <w:hideMark/>
          </w:tcPr>
          <w:p w14:paraId="4A516BEA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7.58E-13</w:t>
            </w:r>
          </w:p>
        </w:tc>
        <w:tc>
          <w:tcPr>
            <w:tcW w:w="1493" w:type="dxa"/>
            <w:noWrap/>
            <w:hideMark/>
          </w:tcPr>
          <w:p w14:paraId="30A5D26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1.28E-11</w:t>
            </w:r>
          </w:p>
        </w:tc>
        <w:tc>
          <w:tcPr>
            <w:tcW w:w="2192" w:type="dxa"/>
            <w:noWrap/>
            <w:hideMark/>
          </w:tcPr>
          <w:p w14:paraId="64850CC2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1.11</w:t>
            </w:r>
          </w:p>
        </w:tc>
      </w:tr>
      <w:tr w:rsidR="002A6F95" w:rsidRPr="002A6F95" w14:paraId="1B4EB471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50F26BF4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CD3D</w:t>
            </w:r>
          </w:p>
        </w:tc>
        <w:tc>
          <w:tcPr>
            <w:tcW w:w="1276" w:type="dxa"/>
            <w:noWrap/>
            <w:hideMark/>
          </w:tcPr>
          <w:p w14:paraId="7F244FE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2.14E-14</w:t>
            </w:r>
          </w:p>
        </w:tc>
        <w:tc>
          <w:tcPr>
            <w:tcW w:w="1493" w:type="dxa"/>
            <w:noWrap/>
            <w:hideMark/>
          </w:tcPr>
          <w:p w14:paraId="2F1AFA3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7.42E-13</w:t>
            </w:r>
          </w:p>
        </w:tc>
        <w:tc>
          <w:tcPr>
            <w:tcW w:w="2192" w:type="dxa"/>
            <w:noWrap/>
            <w:hideMark/>
          </w:tcPr>
          <w:p w14:paraId="38FEA00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1.11</w:t>
            </w:r>
          </w:p>
        </w:tc>
      </w:tr>
      <w:tr w:rsidR="002A6F95" w:rsidRPr="002A6F95" w14:paraId="21D4F565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356D22DA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ITGAL</w:t>
            </w:r>
          </w:p>
        </w:tc>
        <w:tc>
          <w:tcPr>
            <w:tcW w:w="1276" w:type="dxa"/>
            <w:noWrap/>
            <w:hideMark/>
          </w:tcPr>
          <w:p w14:paraId="36DEC9D5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1.19E-15</w:t>
            </w:r>
          </w:p>
        </w:tc>
        <w:tc>
          <w:tcPr>
            <w:tcW w:w="1493" w:type="dxa"/>
            <w:noWrap/>
            <w:hideMark/>
          </w:tcPr>
          <w:p w14:paraId="1BF1B28B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2.27E-13</w:t>
            </w:r>
          </w:p>
        </w:tc>
        <w:tc>
          <w:tcPr>
            <w:tcW w:w="2192" w:type="dxa"/>
            <w:noWrap/>
            <w:hideMark/>
          </w:tcPr>
          <w:p w14:paraId="225B40E2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1.11</w:t>
            </w:r>
          </w:p>
        </w:tc>
      </w:tr>
      <w:tr w:rsidR="002A6F95" w:rsidRPr="002A6F95" w14:paraId="32461099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01D6EEA0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LCK</w:t>
            </w:r>
          </w:p>
        </w:tc>
        <w:tc>
          <w:tcPr>
            <w:tcW w:w="1276" w:type="dxa"/>
            <w:noWrap/>
            <w:hideMark/>
          </w:tcPr>
          <w:p w14:paraId="2D8D15D1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2.22E-14</w:t>
            </w:r>
          </w:p>
        </w:tc>
        <w:tc>
          <w:tcPr>
            <w:tcW w:w="1493" w:type="dxa"/>
            <w:noWrap/>
            <w:hideMark/>
          </w:tcPr>
          <w:p w14:paraId="188AB46B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7.42E-13</w:t>
            </w:r>
          </w:p>
        </w:tc>
        <w:tc>
          <w:tcPr>
            <w:tcW w:w="2192" w:type="dxa"/>
            <w:noWrap/>
            <w:hideMark/>
          </w:tcPr>
          <w:p w14:paraId="1C382DE9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1.13</w:t>
            </w:r>
          </w:p>
        </w:tc>
      </w:tr>
      <w:tr w:rsidR="002A6F95" w:rsidRPr="002A6F95" w14:paraId="477F5CF8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44F785F6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CD8A</w:t>
            </w:r>
          </w:p>
        </w:tc>
        <w:tc>
          <w:tcPr>
            <w:tcW w:w="1276" w:type="dxa"/>
            <w:noWrap/>
            <w:hideMark/>
          </w:tcPr>
          <w:p w14:paraId="66DB1A09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2.01E-11</w:t>
            </w:r>
          </w:p>
        </w:tc>
        <w:tc>
          <w:tcPr>
            <w:tcW w:w="1493" w:type="dxa"/>
            <w:noWrap/>
            <w:hideMark/>
          </w:tcPr>
          <w:p w14:paraId="7E82CC25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1.83E-10</w:t>
            </w:r>
          </w:p>
        </w:tc>
        <w:tc>
          <w:tcPr>
            <w:tcW w:w="2192" w:type="dxa"/>
            <w:noWrap/>
            <w:hideMark/>
          </w:tcPr>
          <w:p w14:paraId="7ADE9176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1.13</w:t>
            </w:r>
          </w:p>
        </w:tc>
      </w:tr>
      <w:tr w:rsidR="002A6F95" w:rsidRPr="002A6F95" w14:paraId="041637B3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7C1E6EBB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CXCL11</w:t>
            </w:r>
          </w:p>
        </w:tc>
        <w:tc>
          <w:tcPr>
            <w:tcW w:w="1276" w:type="dxa"/>
            <w:noWrap/>
            <w:hideMark/>
          </w:tcPr>
          <w:p w14:paraId="368AF791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4.08E-06</w:t>
            </w:r>
          </w:p>
        </w:tc>
        <w:tc>
          <w:tcPr>
            <w:tcW w:w="1493" w:type="dxa"/>
            <w:noWrap/>
            <w:hideMark/>
          </w:tcPr>
          <w:p w14:paraId="0C48446E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1.47E-05</w:t>
            </w:r>
          </w:p>
        </w:tc>
        <w:tc>
          <w:tcPr>
            <w:tcW w:w="2192" w:type="dxa"/>
            <w:noWrap/>
            <w:hideMark/>
          </w:tcPr>
          <w:p w14:paraId="4B75DFC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1.16</w:t>
            </w:r>
          </w:p>
        </w:tc>
      </w:tr>
      <w:tr w:rsidR="002A6F95" w:rsidRPr="002A6F95" w14:paraId="2D5E365C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63638B2B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CXCL13</w:t>
            </w:r>
          </w:p>
        </w:tc>
        <w:tc>
          <w:tcPr>
            <w:tcW w:w="1276" w:type="dxa"/>
            <w:noWrap/>
            <w:hideMark/>
          </w:tcPr>
          <w:p w14:paraId="7CDED2D9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7.36E-06</w:t>
            </w:r>
          </w:p>
        </w:tc>
        <w:tc>
          <w:tcPr>
            <w:tcW w:w="1493" w:type="dxa"/>
            <w:noWrap/>
            <w:hideMark/>
          </w:tcPr>
          <w:p w14:paraId="0B4BD40F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2.51E-05</w:t>
            </w:r>
          </w:p>
        </w:tc>
        <w:tc>
          <w:tcPr>
            <w:tcW w:w="2192" w:type="dxa"/>
            <w:noWrap/>
            <w:hideMark/>
          </w:tcPr>
          <w:p w14:paraId="7712F56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1.20</w:t>
            </w:r>
          </w:p>
        </w:tc>
      </w:tr>
      <w:tr w:rsidR="002A6F95" w:rsidRPr="002A6F95" w14:paraId="4A11610A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1258204C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NKG7</w:t>
            </w:r>
          </w:p>
        </w:tc>
        <w:tc>
          <w:tcPr>
            <w:tcW w:w="1276" w:type="dxa"/>
            <w:noWrap/>
            <w:hideMark/>
          </w:tcPr>
          <w:p w14:paraId="59DBB1EA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2.05E-10</w:t>
            </w:r>
          </w:p>
        </w:tc>
        <w:tc>
          <w:tcPr>
            <w:tcW w:w="1493" w:type="dxa"/>
            <w:noWrap/>
            <w:hideMark/>
          </w:tcPr>
          <w:p w14:paraId="5C454196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1.45E-09</w:t>
            </w:r>
          </w:p>
        </w:tc>
        <w:tc>
          <w:tcPr>
            <w:tcW w:w="2192" w:type="dxa"/>
            <w:noWrap/>
            <w:hideMark/>
          </w:tcPr>
          <w:p w14:paraId="67F200B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1.21</w:t>
            </w:r>
          </w:p>
        </w:tc>
        <w:bookmarkStart w:id="0" w:name="_GoBack"/>
        <w:bookmarkEnd w:id="0"/>
      </w:tr>
      <w:tr w:rsidR="002A6F95" w:rsidRPr="002A6F95" w14:paraId="134F894A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17C49533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SH2D1A</w:t>
            </w:r>
          </w:p>
        </w:tc>
        <w:tc>
          <w:tcPr>
            <w:tcW w:w="1276" w:type="dxa"/>
            <w:noWrap/>
            <w:hideMark/>
          </w:tcPr>
          <w:p w14:paraId="6B9C93D3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8.01E-13</w:t>
            </w:r>
          </w:p>
        </w:tc>
        <w:tc>
          <w:tcPr>
            <w:tcW w:w="1493" w:type="dxa"/>
            <w:noWrap/>
            <w:hideMark/>
          </w:tcPr>
          <w:p w14:paraId="70DFFEB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1.28E-11</w:t>
            </w:r>
          </w:p>
        </w:tc>
        <w:tc>
          <w:tcPr>
            <w:tcW w:w="2192" w:type="dxa"/>
            <w:noWrap/>
            <w:hideMark/>
          </w:tcPr>
          <w:p w14:paraId="5C3C608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1.22</w:t>
            </w:r>
          </w:p>
        </w:tc>
      </w:tr>
      <w:tr w:rsidR="002A6F95" w:rsidRPr="002A6F95" w14:paraId="1A7ABE7A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6D528D7C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GZMK</w:t>
            </w:r>
          </w:p>
        </w:tc>
        <w:tc>
          <w:tcPr>
            <w:tcW w:w="1276" w:type="dxa"/>
            <w:noWrap/>
            <w:hideMark/>
          </w:tcPr>
          <w:p w14:paraId="130AB15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2.16E-13</w:t>
            </w:r>
          </w:p>
        </w:tc>
        <w:tc>
          <w:tcPr>
            <w:tcW w:w="1493" w:type="dxa"/>
            <w:noWrap/>
            <w:hideMark/>
          </w:tcPr>
          <w:p w14:paraId="1C41B0EB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4.13E-12</w:t>
            </w:r>
          </w:p>
        </w:tc>
        <w:tc>
          <w:tcPr>
            <w:tcW w:w="2192" w:type="dxa"/>
            <w:noWrap/>
            <w:hideMark/>
          </w:tcPr>
          <w:p w14:paraId="1F2CF333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1.23</w:t>
            </w:r>
          </w:p>
        </w:tc>
      </w:tr>
      <w:tr w:rsidR="002A6F95" w:rsidRPr="002A6F95" w14:paraId="77601386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71EA04B7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KLRK1</w:t>
            </w:r>
          </w:p>
        </w:tc>
        <w:tc>
          <w:tcPr>
            <w:tcW w:w="1276" w:type="dxa"/>
            <w:noWrap/>
            <w:hideMark/>
          </w:tcPr>
          <w:p w14:paraId="39C3DBBD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2.74E-14</w:t>
            </w:r>
          </w:p>
        </w:tc>
        <w:tc>
          <w:tcPr>
            <w:tcW w:w="1493" w:type="dxa"/>
            <w:noWrap/>
            <w:hideMark/>
          </w:tcPr>
          <w:p w14:paraId="29D1B3D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7.48E-13</w:t>
            </w:r>
          </w:p>
        </w:tc>
        <w:tc>
          <w:tcPr>
            <w:tcW w:w="2192" w:type="dxa"/>
            <w:noWrap/>
            <w:hideMark/>
          </w:tcPr>
          <w:p w14:paraId="6CEDBC5C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1.26</w:t>
            </w:r>
          </w:p>
        </w:tc>
      </w:tr>
      <w:tr w:rsidR="002A6F95" w:rsidRPr="002A6F95" w14:paraId="62AF5052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3BD9F07E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IDO1</w:t>
            </w:r>
          </w:p>
        </w:tc>
        <w:tc>
          <w:tcPr>
            <w:tcW w:w="1276" w:type="dxa"/>
            <w:noWrap/>
            <w:hideMark/>
          </w:tcPr>
          <w:p w14:paraId="32EBF282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9.95E-10</w:t>
            </w:r>
          </w:p>
        </w:tc>
        <w:tc>
          <w:tcPr>
            <w:tcW w:w="1493" w:type="dxa"/>
            <w:noWrap/>
            <w:hideMark/>
          </w:tcPr>
          <w:p w14:paraId="20C32BD0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6.13E-09</w:t>
            </w:r>
          </w:p>
        </w:tc>
        <w:tc>
          <w:tcPr>
            <w:tcW w:w="2192" w:type="dxa"/>
            <w:noWrap/>
            <w:hideMark/>
          </w:tcPr>
          <w:p w14:paraId="7A748215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1.26</w:t>
            </w:r>
          </w:p>
        </w:tc>
      </w:tr>
      <w:tr w:rsidR="002A6F95" w:rsidRPr="002A6F95" w14:paraId="0DBAD359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7AA93AD1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CD27</w:t>
            </w:r>
          </w:p>
        </w:tc>
        <w:tc>
          <w:tcPr>
            <w:tcW w:w="1276" w:type="dxa"/>
            <w:noWrap/>
            <w:hideMark/>
          </w:tcPr>
          <w:p w14:paraId="49426CBF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1.33E-14</w:t>
            </w:r>
          </w:p>
        </w:tc>
        <w:tc>
          <w:tcPr>
            <w:tcW w:w="1493" w:type="dxa"/>
            <w:noWrap/>
            <w:hideMark/>
          </w:tcPr>
          <w:p w14:paraId="1452A8F1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7.42E-13</w:t>
            </w:r>
          </w:p>
        </w:tc>
        <w:tc>
          <w:tcPr>
            <w:tcW w:w="2192" w:type="dxa"/>
            <w:noWrap/>
            <w:hideMark/>
          </w:tcPr>
          <w:p w14:paraId="4227D8F4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1.33</w:t>
            </w:r>
          </w:p>
        </w:tc>
      </w:tr>
      <w:tr w:rsidR="002A6F95" w:rsidRPr="002A6F95" w14:paraId="5BA0E997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534AB47A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CXCL10</w:t>
            </w:r>
          </w:p>
        </w:tc>
        <w:tc>
          <w:tcPr>
            <w:tcW w:w="1276" w:type="dxa"/>
            <w:noWrap/>
            <w:hideMark/>
          </w:tcPr>
          <w:p w14:paraId="73FAA088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9.10E-09</w:t>
            </w:r>
          </w:p>
        </w:tc>
        <w:tc>
          <w:tcPr>
            <w:tcW w:w="1493" w:type="dxa"/>
            <w:noWrap/>
            <w:hideMark/>
          </w:tcPr>
          <w:p w14:paraId="70ED770B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5.11E-08</w:t>
            </w:r>
          </w:p>
        </w:tc>
        <w:tc>
          <w:tcPr>
            <w:tcW w:w="2192" w:type="dxa"/>
            <w:noWrap/>
            <w:hideMark/>
          </w:tcPr>
          <w:p w14:paraId="60FCC1BA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1.69</w:t>
            </w:r>
          </w:p>
        </w:tc>
      </w:tr>
      <w:tr w:rsidR="002A6F95" w:rsidRPr="002A6F95" w14:paraId="19587843" w14:textId="77777777" w:rsidTr="00072A9B">
        <w:trPr>
          <w:trHeight w:val="288"/>
        </w:trPr>
        <w:tc>
          <w:tcPr>
            <w:tcW w:w="1838" w:type="dxa"/>
            <w:noWrap/>
            <w:hideMark/>
          </w:tcPr>
          <w:p w14:paraId="472E2AB5" w14:textId="77777777" w:rsidR="002A6F95" w:rsidRPr="002A6F95" w:rsidRDefault="002A6F95" w:rsidP="002A6F95">
            <w:pPr>
              <w:spacing w:after="200" w:line="276" w:lineRule="auto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CXCL9</w:t>
            </w:r>
          </w:p>
        </w:tc>
        <w:tc>
          <w:tcPr>
            <w:tcW w:w="1276" w:type="dxa"/>
            <w:noWrap/>
            <w:hideMark/>
          </w:tcPr>
          <w:p w14:paraId="51294E53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2.48E-10</w:t>
            </w:r>
          </w:p>
        </w:tc>
        <w:tc>
          <w:tcPr>
            <w:tcW w:w="1493" w:type="dxa"/>
            <w:noWrap/>
            <w:hideMark/>
          </w:tcPr>
          <w:p w14:paraId="38AEA78F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1.63E-09</w:t>
            </w:r>
          </w:p>
        </w:tc>
        <w:tc>
          <w:tcPr>
            <w:tcW w:w="2192" w:type="dxa"/>
            <w:noWrap/>
            <w:hideMark/>
          </w:tcPr>
          <w:p w14:paraId="1F5EF7E3" w14:textId="77777777" w:rsidR="002A6F95" w:rsidRPr="002A6F95" w:rsidRDefault="002A6F95" w:rsidP="002A6F95">
            <w:pPr>
              <w:spacing w:after="200" w:line="276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</w:pPr>
            <w:r w:rsidRPr="002A6F95">
              <w:rPr>
                <w:rFonts w:eastAsia="Times New Roman" w:cs="Calibri"/>
                <w:color w:val="000000"/>
                <w:sz w:val="24"/>
                <w:szCs w:val="24"/>
                <w:lang w:eastAsia="da-DK"/>
              </w:rPr>
              <w:t>1.962</w:t>
            </w:r>
          </w:p>
        </w:tc>
      </w:tr>
    </w:tbl>
    <w:p w14:paraId="720A700A" w14:textId="77777777" w:rsidR="002A6F95" w:rsidRPr="002A6F95" w:rsidRDefault="002A6F95" w:rsidP="002A6F95">
      <w:pPr>
        <w:spacing w:after="200" w:line="480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</w:p>
    <w:sectPr w:rsidR="002A6F95" w:rsidRPr="002A6F95" w:rsidSect="002A6F95">
      <w:type w:val="continuous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BDC0F7C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308DA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B5E22FA"/>
    <w:multiLevelType w:val="hybridMultilevel"/>
    <w:tmpl w:val="4EF8ECA8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03FAD"/>
    <w:multiLevelType w:val="hybridMultilevel"/>
    <w:tmpl w:val="5468A6A8"/>
    <w:lvl w:ilvl="0" w:tplc="E72297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2EAE"/>
    <w:multiLevelType w:val="multilevel"/>
    <w:tmpl w:val="DB4C8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F10FD7"/>
    <w:multiLevelType w:val="hybridMultilevel"/>
    <w:tmpl w:val="F8A6A804"/>
    <w:lvl w:ilvl="0" w:tplc="1158DD7A">
      <w:start w:val="1"/>
      <w:numFmt w:val="bullet"/>
      <w:pStyle w:val="Bulletpoints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E734F36"/>
    <w:multiLevelType w:val="hybridMultilevel"/>
    <w:tmpl w:val="1E6ED0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oNotDisplayPageBoundaries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a-DK" w:vendorID="64" w:dllVersion="0" w:nlCheck="1" w:checkStyle="0"/>
  <w:activeWritingStyle w:appName="MSWord" w:lang="en-US" w:vendorID="64" w:dllVersion="131078" w:nlCheck="1" w:checkStyle="1"/>
  <w:activeWritingStyle w:appName="MSWord" w:lang="da-DK" w:vendorID="64" w:dllVersion="131078" w:nlCheck="1" w:checkStyle="0"/>
  <w:activeWritingStyle w:appName="MSWord" w:lang="de-CH" w:vendorID="64" w:dllVersion="131078" w:nlCheck="1" w:checkStyle="1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C7"/>
    <w:rsid w:val="000007CF"/>
    <w:rsid w:val="00000DA5"/>
    <w:rsid w:val="000017C5"/>
    <w:rsid w:val="00002188"/>
    <w:rsid w:val="00005789"/>
    <w:rsid w:val="000127F6"/>
    <w:rsid w:val="00017626"/>
    <w:rsid w:val="000267F2"/>
    <w:rsid w:val="00030B0F"/>
    <w:rsid w:val="0003245F"/>
    <w:rsid w:val="00033A9E"/>
    <w:rsid w:val="00034ADC"/>
    <w:rsid w:val="00040955"/>
    <w:rsid w:val="000409DA"/>
    <w:rsid w:val="000452D7"/>
    <w:rsid w:val="00045578"/>
    <w:rsid w:val="00046925"/>
    <w:rsid w:val="00046FED"/>
    <w:rsid w:val="000505CA"/>
    <w:rsid w:val="0005178A"/>
    <w:rsid w:val="00051D2F"/>
    <w:rsid w:val="0005202B"/>
    <w:rsid w:val="000538AD"/>
    <w:rsid w:val="00053BD0"/>
    <w:rsid w:val="00055C1B"/>
    <w:rsid w:val="00060D9D"/>
    <w:rsid w:val="00061687"/>
    <w:rsid w:val="00063297"/>
    <w:rsid w:val="00064B0B"/>
    <w:rsid w:val="00065C2B"/>
    <w:rsid w:val="00065C4C"/>
    <w:rsid w:val="000661AB"/>
    <w:rsid w:val="0006630D"/>
    <w:rsid w:val="00066FA1"/>
    <w:rsid w:val="00087916"/>
    <w:rsid w:val="00091574"/>
    <w:rsid w:val="000936F7"/>
    <w:rsid w:val="000A3B7D"/>
    <w:rsid w:val="000A4FC4"/>
    <w:rsid w:val="000B5191"/>
    <w:rsid w:val="000B7C4F"/>
    <w:rsid w:val="000C2742"/>
    <w:rsid w:val="000C4D61"/>
    <w:rsid w:val="000C5728"/>
    <w:rsid w:val="000C6419"/>
    <w:rsid w:val="000C771C"/>
    <w:rsid w:val="000D1B74"/>
    <w:rsid w:val="000D2781"/>
    <w:rsid w:val="000D2F94"/>
    <w:rsid w:val="000D31A7"/>
    <w:rsid w:val="000D32EB"/>
    <w:rsid w:val="000D36B8"/>
    <w:rsid w:val="000D3A1B"/>
    <w:rsid w:val="000D42D2"/>
    <w:rsid w:val="000E1CB4"/>
    <w:rsid w:val="000E4230"/>
    <w:rsid w:val="000E5538"/>
    <w:rsid w:val="000F13CA"/>
    <w:rsid w:val="000F3D1F"/>
    <w:rsid w:val="000F54C3"/>
    <w:rsid w:val="000F6A7B"/>
    <w:rsid w:val="0010600E"/>
    <w:rsid w:val="00106F8A"/>
    <w:rsid w:val="00107399"/>
    <w:rsid w:val="00115E55"/>
    <w:rsid w:val="00121ED8"/>
    <w:rsid w:val="001267B2"/>
    <w:rsid w:val="00134A7A"/>
    <w:rsid w:val="00140173"/>
    <w:rsid w:val="00141919"/>
    <w:rsid w:val="00141E47"/>
    <w:rsid w:val="00141F74"/>
    <w:rsid w:val="00143DC1"/>
    <w:rsid w:val="0014625D"/>
    <w:rsid w:val="00150C3F"/>
    <w:rsid w:val="001523AA"/>
    <w:rsid w:val="00152FA0"/>
    <w:rsid w:val="00157181"/>
    <w:rsid w:val="0015733E"/>
    <w:rsid w:val="0016135D"/>
    <w:rsid w:val="001623EB"/>
    <w:rsid w:val="0016571D"/>
    <w:rsid w:val="001669E2"/>
    <w:rsid w:val="001711CB"/>
    <w:rsid w:val="00174204"/>
    <w:rsid w:val="00175D83"/>
    <w:rsid w:val="001819CB"/>
    <w:rsid w:val="00184E5F"/>
    <w:rsid w:val="001945C5"/>
    <w:rsid w:val="0019519A"/>
    <w:rsid w:val="001A009E"/>
    <w:rsid w:val="001A0BCC"/>
    <w:rsid w:val="001A2563"/>
    <w:rsid w:val="001A3395"/>
    <w:rsid w:val="001A3802"/>
    <w:rsid w:val="001A6EEA"/>
    <w:rsid w:val="001B2D49"/>
    <w:rsid w:val="001B2D7E"/>
    <w:rsid w:val="001B54C3"/>
    <w:rsid w:val="001C14B2"/>
    <w:rsid w:val="001C1624"/>
    <w:rsid w:val="001C1C58"/>
    <w:rsid w:val="001C3F21"/>
    <w:rsid w:val="001C5BB9"/>
    <w:rsid w:val="001C7FBA"/>
    <w:rsid w:val="001D0AF9"/>
    <w:rsid w:val="001D2330"/>
    <w:rsid w:val="001D5114"/>
    <w:rsid w:val="001D5520"/>
    <w:rsid w:val="001D61FE"/>
    <w:rsid w:val="001D6DCE"/>
    <w:rsid w:val="001E18CD"/>
    <w:rsid w:val="001E2634"/>
    <w:rsid w:val="001E6D9C"/>
    <w:rsid w:val="001F0793"/>
    <w:rsid w:val="001F2AE4"/>
    <w:rsid w:val="001F3A24"/>
    <w:rsid w:val="001F4966"/>
    <w:rsid w:val="001F7268"/>
    <w:rsid w:val="00203396"/>
    <w:rsid w:val="00203C0B"/>
    <w:rsid w:val="002046D2"/>
    <w:rsid w:val="00206880"/>
    <w:rsid w:val="00206DEB"/>
    <w:rsid w:val="00215AF8"/>
    <w:rsid w:val="00220ADC"/>
    <w:rsid w:val="002213FC"/>
    <w:rsid w:val="002274D6"/>
    <w:rsid w:val="00227CC7"/>
    <w:rsid w:val="00230FC6"/>
    <w:rsid w:val="00231F93"/>
    <w:rsid w:val="0023243E"/>
    <w:rsid w:val="002362FD"/>
    <w:rsid w:val="00240F39"/>
    <w:rsid w:val="00244A33"/>
    <w:rsid w:val="002470D2"/>
    <w:rsid w:val="00254A70"/>
    <w:rsid w:val="00266D9F"/>
    <w:rsid w:val="002725B4"/>
    <w:rsid w:val="002747EA"/>
    <w:rsid w:val="0027799E"/>
    <w:rsid w:val="0028276B"/>
    <w:rsid w:val="00284300"/>
    <w:rsid w:val="00285763"/>
    <w:rsid w:val="00285CA0"/>
    <w:rsid w:val="00290E1E"/>
    <w:rsid w:val="00291F1C"/>
    <w:rsid w:val="00293E8C"/>
    <w:rsid w:val="002A01E2"/>
    <w:rsid w:val="002A0935"/>
    <w:rsid w:val="002A1806"/>
    <w:rsid w:val="002A4970"/>
    <w:rsid w:val="002A6849"/>
    <w:rsid w:val="002A6DBE"/>
    <w:rsid w:val="002A6F95"/>
    <w:rsid w:val="002B32CE"/>
    <w:rsid w:val="002B45BC"/>
    <w:rsid w:val="002B5BEF"/>
    <w:rsid w:val="002C3008"/>
    <w:rsid w:val="002C38FC"/>
    <w:rsid w:val="002C5C7E"/>
    <w:rsid w:val="002C6CED"/>
    <w:rsid w:val="002E04BC"/>
    <w:rsid w:val="002E1FC4"/>
    <w:rsid w:val="002E6BA9"/>
    <w:rsid w:val="002F2AE2"/>
    <w:rsid w:val="002F2C86"/>
    <w:rsid w:val="002F3BAE"/>
    <w:rsid w:val="002F4181"/>
    <w:rsid w:val="002F4A95"/>
    <w:rsid w:val="003006FC"/>
    <w:rsid w:val="003033DB"/>
    <w:rsid w:val="00303F6B"/>
    <w:rsid w:val="0030450E"/>
    <w:rsid w:val="00305743"/>
    <w:rsid w:val="003060AD"/>
    <w:rsid w:val="003063CC"/>
    <w:rsid w:val="003076C9"/>
    <w:rsid w:val="00312DF0"/>
    <w:rsid w:val="00313C88"/>
    <w:rsid w:val="0031516A"/>
    <w:rsid w:val="0031523A"/>
    <w:rsid w:val="003243B8"/>
    <w:rsid w:val="003272EC"/>
    <w:rsid w:val="00327655"/>
    <w:rsid w:val="00331800"/>
    <w:rsid w:val="0033597C"/>
    <w:rsid w:val="00335E71"/>
    <w:rsid w:val="00336E18"/>
    <w:rsid w:val="0034063F"/>
    <w:rsid w:val="00340EE4"/>
    <w:rsid w:val="00345191"/>
    <w:rsid w:val="003528E2"/>
    <w:rsid w:val="003560EE"/>
    <w:rsid w:val="00364AA7"/>
    <w:rsid w:val="00367C99"/>
    <w:rsid w:val="0037040A"/>
    <w:rsid w:val="003722F1"/>
    <w:rsid w:val="00374516"/>
    <w:rsid w:val="00381496"/>
    <w:rsid w:val="00386A2D"/>
    <w:rsid w:val="003871B3"/>
    <w:rsid w:val="00390291"/>
    <w:rsid w:val="00392FC2"/>
    <w:rsid w:val="003974B1"/>
    <w:rsid w:val="003A4BED"/>
    <w:rsid w:val="003A6FE1"/>
    <w:rsid w:val="003B4183"/>
    <w:rsid w:val="003B581E"/>
    <w:rsid w:val="003C0A85"/>
    <w:rsid w:val="003C1DB8"/>
    <w:rsid w:val="003C2164"/>
    <w:rsid w:val="003C2647"/>
    <w:rsid w:val="003C2956"/>
    <w:rsid w:val="003D0C8E"/>
    <w:rsid w:val="003D1FCB"/>
    <w:rsid w:val="003D396A"/>
    <w:rsid w:val="003D410A"/>
    <w:rsid w:val="003D47B0"/>
    <w:rsid w:val="003D6818"/>
    <w:rsid w:val="003D7105"/>
    <w:rsid w:val="003E04C5"/>
    <w:rsid w:val="003E0AF7"/>
    <w:rsid w:val="003E2011"/>
    <w:rsid w:val="003E25A4"/>
    <w:rsid w:val="003F1DB8"/>
    <w:rsid w:val="003F3F64"/>
    <w:rsid w:val="003F5FE3"/>
    <w:rsid w:val="00400C6D"/>
    <w:rsid w:val="004025AC"/>
    <w:rsid w:val="004025E5"/>
    <w:rsid w:val="00404F46"/>
    <w:rsid w:val="00407E7A"/>
    <w:rsid w:val="00411E0E"/>
    <w:rsid w:val="00412239"/>
    <w:rsid w:val="00422B1A"/>
    <w:rsid w:val="00424D40"/>
    <w:rsid w:val="00427907"/>
    <w:rsid w:val="00432AD7"/>
    <w:rsid w:val="00432F78"/>
    <w:rsid w:val="00434182"/>
    <w:rsid w:val="00435FB2"/>
    <w:rsid w:val="00442F02"/>
    <w:rsid w:val="00451106"/>
    <w:rsid w:val="0045168D"/>
    <w:rsid w:val="00452DBE"/>
    <w:rsid w:val="0045485D"/>
    <w:rsid w:val="00466BC9"/>
    <w:rsid w:val="00470827"/>
    <w:rsid w:val="00472442"/>
    <w:rsid w:val="004753AC"/>
    <w:rsid w:val="00475550"/>
    <w:rsid w:val="004763B3"/>
    <w:rsid w:val="0048151F"/>
    <w:rsid w:val="0048198C"/>
    <w:rsid w:val="004853F2"/>
    <w:rsid w:val="0048566B"/>
    <w:rsid w:val="00485951"/>
    <w:rsid w:val="00485C81"/>
    <w:rsid w:val="00486153"/>
    <w:rsid w:val="0048752F"/>
    <w:rsid w:val="004A1A93"/>
    <w:rsid w:val="004A5981"/>
    <w:rsid w:val="004A745A"/>
    <w:rsid w:val="004B0D75"/>
    <w:rsid w:val="004B6E2E"/>
    <w:rsid w:val="004B6FA7"/>
    <w:rsid w:val="004B7A1A"/>
    <w:rsid w:val="004C0074"/>
    <w:rsid w:val="004C5E3C"/>
    <w:rsid w:val="004D1E37"/>
    <w:rsid w:val="004D2773"/>
    <w:rsid w:val="004D3426"/>
    <w:rsid w:val="004D414F"/>
    <w:rsid w:val="004D53F5"/>
    <w:rsid w:val="004D5B1B"/>
    <w:rsid w:val="004D68A4"/>
    <w:rsid w:val="004D740C"/>
    <w:rsid w:val="004E1607"/>
    <w:rsid w:val="004E22EA"/>
    <w:rsid w:val="004E2AA2"/>
    <w:rsid w:val="004E449E"/>
    <w:rsid w:val="004E626E"/>
    <w:rsid w:val="004F43FA"/>
    <w:rsid w:val="004F6648"/>
    <w:rsid w:val="00500F64"/>
    <w:rsid w:val="00501B03"/>
    <w:rsid w:val="00504A5B"/>
    <w:rsid w:val="00506D25"/>
    <w:rsid w:val="0050739D"/>
    <w:rsid w:val="00513474"/>
    <w:rsid w:val="0052078A"/>
    <w:rsid w:val="005216FF"/>
    <w:rsid w:val="00523717"/>
    <w:rsid w:val="00523DCF"/>
    <w:rsid w:val="0052795A"/>
    <w:rsid w:val="00532ABC"/>
    <w:rsid w:val="005400E3"/>
    <w:rsid w:val="0054146C"/>
    <w:rsid w:val="005437E2"/>
    <w:rsid w:val="00544038"/>
    <w:rsid w:val="005461E4"/>
    <w:rsid w:val="0054685E"/>
    <w:rsid w:val="00550EE6"/>
    <w:rsid w:val="00554D2A"/>
    <w:rsid w:val="00556A42"/>
    <w:rsid w:val="00556B65"/>
    <w:rsid w:val="00560377"/>
    <w:rsid w:val="0056229E"/>
    <w:rsid w:val="00563D04"/>
    <w:rsid w:val="00573E28"/>
    <w:rsid w:val="0057582C"/>
    <w:rsid w:val="00576D7D"/>
    <w:rsid w:val="005776E0"/>
    <w:rsid w:val="00581E6F"/>
    <w:rsid w:val="00583917"/>
    <w:rsid w:val="0058547F"/>
    <w:rsid w:val="0058679B"/>
    <w:rsid w:val="00593EBB"/>
    <w:rsid w:val="005A00BE"/>
    <w:rsid w:val="005A0E09"/>
    <w:rsid w:val="005B16A8"/>
    <w:rsid w:val="005B7EB2"/>
    <w:rsid w:val="005C09FF"/>
    <w:rsid w:val="005C4C72"/>
    <w:rsid w:val="005C59C1"/>
    <w:rsid w:val="005C6303"/>
    <w:rsid w:val="005D24FE"/>
    <w:rsid w:val="005D3399"/>
    <w:rsid w:val="005D6BDC"/>
    <w:rsid w:val="005D6E14"/>
    <w:rsid w:val="005D7BA0"/>
    <w:rsid w:val="005E19B8"/>
    <w:rsid w:val="005F2E86"/>
    <w:rsid w:val="005F621B"/>
    <w:rsid w:val="005F6C92"/>
    <w:rsid w:val="005F7816"/>
    <w:rsid w:val="00602992"/>
    <w:rsid w:val="0060402B"/>
    <w:rsid w:val="006064AA"/>
    <w:rsid w:val="00606AD4"/>
    <w:rsid w:val="0061147B"/>
    <w:rsid w:val="00621B53"/>
    <w:rsid w:val="00625892"/>
    <w:rsid w:val="00625A58"/>
    <w:rsid w:val="00636C6B"/>
    <w:rsid w:val="00637827"/>
    <w:rsid w:val="00637FD6"/>
    <w:rsid w:val="00641D84"/>
    <w:rsid w:val="00643D19"/>
    <w:rsid w:val="0064434A"/>
    <w:rsid w:val="00646581"/>
    <w:rsid w:val="006508B9"/>
    <w:rsid w:val="00650F4A"/>
    <w:rsid w:val="00651480"/>
    <w:rsid w:val="0065238F"/>
    <w:rsid w:val="006547A9"/>
    <w:rsid w:val="00656F07"/>
    <w:rsid w:val="00661D34"/>
    <w:rsid w:val="00663C3F"/>
    <w:rsid w:val="00665BF2"/>
    <w:rsid w:val="00666C7B"/>
    <w:rsid w:val="006740EF"/>
    <w:rsid w:val="00674133"/>
    <w:rsid w:val="00675306"/>
    <w:rsid w:val="006824AB"/>
    <w:rsid w:val="00683A0F"/>
    <w:rsid w:val="00684E0A"/>
    <w:rsid w:val="00687308"/>
    <w:rsid w:val="00687F6D"/>
    <w:rsid w:val="006923DC"/>
    <w:rsid w:val="00693AF9"/>
    <w:rsid w:val="006940C0"/>
    <w:rsid w:val="0069662E"/>
    <w:rsid w:val="006972C5"/>
    <w:rsid w:val="00697E92"/>
    <w:rsid w:val="006A013A"/>
    <w:rsid w:val="006A0D89"/>
    <w:rsid w:val="006A3B01"/>
    <w:rsid w:val="006A6256"/>
    <w:rsid w:val="006A6F71"/>
    <w:rsid w:val="006B4E6B"/>
    <w:rsid w:val="006B75CB"/>
    <w:rsid w:val="006C3B06"/>
    <w:rsid w:val="006C4A80"/>
    <w:rsid w:val="006D36D7"/>
    <w:rsid w:val="006D7019"/>
    <w:rsid w:val="006E0725"/>
    <w:rsid w:val="006E2054"/>
    <w:rsid w:val="006E452A"/>
    <w:rsid w:val="006E7B67"/>
    <w:rsid w:val="006F21CE"/>
    <w:rsid w:val="006F31C3"/>
    <w:rsid w:val="006F4CD3"/>
    <w:rsid w:val="006F5438"/>
    <w:rsid w:val="006F55B1"/>
    <w:rsid w:val="006F55C0"/>
    <w:rsid w:val="006F6C2D"/>
    <w:rsid w:val="006F77C8"/>
    <w:rsid w:val="00700A53"/>
    <w:rsid w:val="00701EC2"/>
    <w:rsid w:val="0070530C"/>
    <w:rsid w:val="00706359"/>
    <w:rsid w:val="00711CA3"/>
    <w:rsid w:val="00712A2F"/>
    <w:rsid w:val="00726BC0"/>
    <w:rsid w:val="00730521"/>
    <w:rsid w:val="00731408"/>
    <w:rsid w:val="007374E8"/>
    <w:rsid w:val="0074185F"/>
    <w:rsid w:val="00745E48"/>
    <w:rsid w:val="00746188"/>
    <w:rsid w:val="00746E65"/>
    <w:rsid w:val="00747415"/>
    <w:rsid w:val="00756BA2"/>
    <w:rsid w:val="007632E4"/>
    <w:rsid w:val="0076487C"/>
    <w:rsid w:val="0076603F"/>
    <w:rsid w:val="00771176"/>
    <w:rsid w:val="00774CB1"/>
    <w:rsid w:val="00776671"/>
    <w:rsid w:val="00777085"/>
    <w:rsid w:val="00783FF6"/>
    <w:rsid w:val="00787F4E"/>
    <w:rsid w:val="00790CC7"/>
    <w:rsid w:val="00791764"/>
    <w:rsid w:val="00793A78"/>
    <w:rsid w:val="007A05AB"/>
    <w:rsid w:val="007A53E9"/>
    <w:rsid w:val="007A7845"/>
    <w:rsid w:val="007B1D99"/>
    <w:rsid w:val="007B49AF"/>
    <w:rsid w:val="007C294E"/>
    <w:rsid w:val="007D3E15"/>
    <w:rsid w:val="007E065C"/>
    <w:rsid w:val="007E23B8"/>
    <w:rsid w:val="007E497E"/>
    <w:rsid w:val="007E615D"/>
    <w:rsid w:val="007E6997"/>
    <w:rsid w:val="007E6DCA"/>
    <w:rsid w:val="007F035E"/>
    <w:rsid w:val="007F3725"/>
    <w:rsid w:val="007F69F1"/>
    <w:rsid w:val="007F7DAF"/>
    <w:rsid w:val="00804528"/>
    <w:rsid w:val="00811FFA"/>
    <w:rsid w:val="00823A4A"/>
    <w:rsid w:val="008338D8"/>
    <w:rsid w:val="008377F2"/>
    <w:rsid w:val="0084034F"/>
    <w:rsid w:val="00840B3F"/>
    <w:rsid w:val="00842EBC"/>
    <w:rsid w:val="00844A8E"/>
    <w:rsid w:val="00850A6C"/>
    <w:rsid w:val="00851A2E"/>
    <w:rsid w:val="008521FC"/>
    <w:rsid w:val="008527B9"/>
    <w:rsid w:val="00854E41"/>
    <w:rsid w:val="00855C2A"/>
    <w:rsid w:val="00855EF9"/>
    <w:rsid w:val="008574C5"/>
    <w:rsid w:val="0086253B"/>
    <w:rsid w:val="008662A4"/>
    <w:rsid w:val="008707AC"/>
    <w:rsid w:val="00873871"/>
    <w:rsid w:val="0088041F"/>
    <w:rsid w:val="00880A01"/>
    <w:rsid w:val="0088453F"/>
    <w:rsid w:val="00885A07"/>
    <w:rsid w:val="00886B3B"/>
    <w:rsid w:val="00890161"/>
    <w:rsid w:val="00891668"/>
    <w:rsid w:val="00892F76"/>
    <w:rsid w:val="00893A0A"/>
    <w:rsid w:val="00896DD7"/>
    <w:rsid w:val="00897B8B"/>
    <w:rsid w:val="008A0FE8"/>
    <w:rsid w:val="008A1058"/>
    <w:rsid w:val="008A2FC6"/>
    <w:rsid w:val="008B1FBA"/>
    <w:rsid w:val="008B3331"/>
    <w:rsid w:val="008B44BD"/>
    <w:rsid w:val="008B4AA0"/>
    <w:rsid w:val="008B58BE"/>
    <w:rsid w:val="008C04DF"/>
    <w:rsid w:val="008C2046"/>
    <w:rsid w:val="008C39AC"/>
    <w:rsid w:val="008C4EF4"/>
    <w:rsid w:val="008C5CBB"/>
    <w:rsid w:val="008C6B8C"/>
    <w:rsid w:val="008D17FE"/>
    <w:rsid w:val="008D7DEB"/>
    <w:rsid w:val="008E05CC"/>
    <w:rsid w:val="008E3717"/>
    <w:rsid w:val="008F20AB"/>
    <w:rsid w:val="008F615B"/>
    <w:rsid w:val="0090069C"/>
    <w:rsid w:val="00902CF0"/>
    <w:rsid w:val="009279E8"/>
    <w:rsid w:val="009352A2"/>
    <w:rsid w:val="00936B2D"/>
    <w:rsid w:val="00937DA1"/>
    <w:rsid w:val="0094787A"/>
    <w:rsid w:val="009536B2"/>
    <w:rsid w:val="00953B6D"/>
    <w:rsid w:val="00955AAA"/>
    <w:rsid w:val="00955AFD"/>
    <w:rsid w:val="009612CF"/>
    <w:rsid w:val="0096206E"/>
    <w:rsid w:val="00964CFE"/>
    <w:rsid w:val="00975758"/>
    <w:rsid w:val="00977A33"/>
    <w:rsid w:val="00985A1C"/>
    <w:rsid w:val="0098797B"/>
    <w:rsid w:val="009A118D"/>
    <w:rsid w:val="009A20DA"/>
    <w:rsid w:val="009A3719"/>
    <w:rsid w:val="009A560C"/>
    <w:rsid w:val="009A69AA"/>
    <w:rsid w:val="009A7107"/>
    <w:rsid w:val="009A72E1"/>
    <w:rsid w:val="009A730E"/>
    <w:rsid w:val="009B176C"/>
    <w:rsid w:val="009B6039"/>
    <w:rsid w:val="009C21E7"/>
    <w:rsid w:val="009C36C1"/>
    <w:rsid w:val="009D0F34"/>
    <w:rsid w:val="009D290A"/>
    <w:rsid w:val="009D3285"/>
    <w:rsid w:val="009D474D"/>
    <w:rsid w:val="009D5487"/>
    <w:rsid w:val="009D5D2A"/>
    <w:rsid w:val="009E667F"/>
    <w:rsid w:val="009F227C"/>
    <w:rsid w:val="009F2A6D"/>
    <w:rsid w:val="009F2C5C"/>
    <w:rsid w:val="009F780F"/>
    <w:rsid w:val="00A07C0B"/>
    <w:rsid w:val="00A1324E"/>
    <w:rsid w:val="00A134BB"/>
    <w:rsid w:val="00A156B2"/>
    <w:rsid w:val="00A17279"/>
    <w:rsid w:val="00A2205F"/>
    <w:rsid w:val="00A26646"/>
    <w:rsid w:val="00A27170"/>
    <w:rsid w:val="00A30815"/>
    <w:rsid w:val="00A433E2"/>
    <w:rsid w:val="00A53427"/>
    <w:rsid w:val="00A5520C"/>
    <w:rsid w:val="00A564B3"/>
    <w:rsid w:val="00A56D9E"/>
    <w:rsid w:val="00A57011"/>
    <w:rsid w:val="00A60091"/>
    <w:rsid w:val="00A63835"/>
    <w:rsid w:val="00A65AC6"/>
    <w:rsid w:val="00A6650F"/>
    <w:rsid w:val="00A678CE"/>
    <w:rsid w:val="00A70492"/>
    <w:rsid w:val="00A71985"/>
    <w:rsid w:val="00A75FB8"/>
    <w:rsid w:val="00A76D5D"/>
    <w:rsid w:val="00A77E41"/>
    <w:rsid w:val="00A82B59"/>
    <w:rsid w:val="00A917CA"/>
    <w:rsid w:val="00A97D75"/>
    <w:rsid w:val="00AA0B52"/>
    <w:rsid w:val="00AA26DE"/>
    <w:rsid w:val="00AA7CCC"/>
    <w:rsid w:val="00AB01B3"/>
    <w:rsid w:val="00AB04EC"/>
    <w:rsid w:val="00AB380B"/>
    <w:rsid w:val="00AB3AE6"/>
    <w:rsid w:val="00AC79F6"/>
    <w:rsid w:val="00AD1592"/>
    <w:rsid w:val="00AD2F02"/>
    <w:rsid w:val="00AD3FA3"/>
    <w:rsid w:val="00AD436E"/>
    <w:rsid w:val="00AD45C0"/>
    <w:rsid w:val="00AE4B50"/>
    <w:rsid w:val="00AF10A2"/>
    <w:rsid w:val="00AF329B"/>
    <w:rsid w:val="00AF7D21"/>
    <w:rsid w:val="00B013C2"/>
    <w:rsid w:val="00B024CA"/>
    <w:rsid w:val="00B108D8"/>
    <w:rsid w:val="00B11C92"/>
    <w:rsid w:val="00B151D0"/>
    <w:rsid w:val="00B17A96"/>
    <w:rsid w:val="00B17DA8"/>
    <w:rsid w:val="00B2340E"/>
    <w:rsid w:val="00B26352"/>
    <w:rsid w:val="00B26873"/>
    <w:rsid w:val="00B30D6D"/>
    <w:rsid w:val="00B3352B"/>
    <w:rsid w:val="00B36DA8"/>
    <w:rsid w:val="00B52E02"/>
    <w:rsid w:val="00B55EEE"/>
    <w:rsid w:val="00B55F07"/>
    <w:rsid w:val="00B63D9F"/>
    <w:rsid w:val="00B64248"/>
    <w:rsid w:val="00B85747"/>
    <w:rsid w:val="00B87678"/>
    <w:rsid w:val="00BA01D0"/>
    <w:rsid w:val="00BB5099"/>
    <w:rsid w:val="00BB730B"/>
    <w:rsid w:val="00BB7D50"/>
    <w:rsid w:val="00BB7EAD"/>
    <w:rsid w:val="00BC0AC3"/>
    <w:rsid w:val="00BC3BD2"/>
    <w:rsid w:val="00BC463A"/>
    <w:rsid w:val="00BC54F6"/>
    <w:rsid w:val="00BC6742"/>
    <w:rsid w:val="00BC6EA4"/>
    <w:rsid w:val="00BC7EE3"/>
    <w:rsid w:val="00BD2ADD"/>
    <w:rsid w:val="00BE7173"/>
    <w:rsid w:val="00BF455E"/>
    <w:rsid w:val="00BF7F6F"/>
    <w:rsid w:val="00C0401B"/>
    <w:rsid w:val="00C0480F"/>
    <w:rsid w:val="00C04C55"/>
    <w:rsid w:val="00C065BB"/>
    <w:rsid w:val="00C109E8"/>
    <w:rsid w:val="00C11BD8"/>
    <w:rsid w:val="00C12E68"/>
    <w:rsid w:val="00C13621"/>
    <w:rsid w:val="00C16E42"/>
    <w:rsid w:val="00C22A18"/>
    <w:rsid w:val="00C23D84"/>
    <w:rsid w:val="00C23D92"/>
    <w:rsid w:val="00C2465C"/>
    <w:rsid w:val="00C30545"/>
    <w:rsid w:val="00C343F7"/>
    <w:rsid w:val="00C35436"/>
    <w:rsid w:val="00C35A7D"/>
    <w:rsid w:val="00C35F27"/>
    <w:rsid w:val="00C46E95"/>
    <w:rsid w:val="00C47059"/>
    <w:rsid w:val="00C51473"/>
    <w:rsid w:val="00C52360"/>
    <w:rsid w:val="00C52A96"/>
    <w:rsid w:val="00C54F35"/>
    <w:rsid w:val="00C6326F"/>
    <w:rsid w:val="00C6368C"/>
    <w:rsid w:val="00C769D4"/>
    <w:rsid w:val="00C809B2"/>
    <w:rsid w:val="00C81DC5"/>
    <w:rsid w:val="00C821CE"/>
    <w:rsid w:val="00C8262E"/>
    <w:rsid w:val="00C858A3"/>
    <w:rsid w:val="00C900B9"/>
    <w:rsid w:val="00C93E1F"/>
    <w:rsid w:val="00C96200"/>
    <w:rsid w:val="00C97A74"/>
    <w:rsid w:val="00CA4BF7"/>
    <w:rsid w:val="00CA60F2"/>
    <w:rsid w:val="00CA6732"/>
    <w:rsid w:val="00CB0D7D"/>
    <w:rsid w:val="00CB2D4B"/>
    <w:rsid w:val="00CB3560"/>
    <w:rsid w:val="00CB4BC3"/>
    <w:rsid w:val="00CC1D33"/>
    <w:rsid w:val="00CC2430"/>
    <w:rsid w:val="00CC292E"/>
    <w:rsid w:val="00CC3C40"/>
    <w:rsid w:val="00CC483C"/>
    <w:rsid w:val="00CC6C05"/>
    <w:rsid w:val="00CC714B"/>
    <w:rsid w:val="00CD6464"/>
    <w:rsid w:val="00CE22B9"/>
    <w:rsid w:val="00CE49C7"/>
    <w:rsid w:val="00CE6628"/>
    <w:rsid w:val="00CE6A76"/>
    <w:rsid w:val="00CF224A"/>
    <w:rsid w:val="00CF548F"/>
    <w:rsid w:val="00CF6CB0"/>
    <w:rsid w:val="00D00404"/>
    <w:rsid w:val="00D00591"/>
    <w:rsid w:val="00D00D6F"/>
    <w:rsid w:val="00D026C4"/>
    <w:rsid w:val="00D058DF"/>
    <w:rsid w:val="00D058E3"/>
    <w:rsid w:val="00D22B4A"/>
    <w:rsid w:val="00D234D9"/>
    <w:rsid w:val="00D3755B"/>
    <w:rsid w:val="00D37617"/>
    <w:rsid w:val="00D37E87"/>
    <w:rsid w:val="00D44FB3"/>
    <w:rsid w:val="00D45622"/>
    <w:rsid w:val="00D50452"/>
    <w:rsid w:val="00D53BBD"/>
    <w:rsid w:val="00D545C1"/>
    <w:rsid w:val="00D54DD6"/>
    <w:rsid w:val="00D5773E"/>
    <w:rsid w:val="00D60E4B"/>
    <w:rsid w:val="00D64467"/>
    <w:rsid w:val="00D6452F"/>
    <w:rsid w:val="00D652B8"/>
    <w:rsid w:val="00D72AD9"/>
    <w:rsid w:val="00D7430C"/>
    <w:rsid w:val="00D75B10"/>
    <w:rsid w:val="00D806B6"/>
    <w:rsid w:val="00D819D7"/>
    <w:rsid w:val="00D84DBB"/>
    <w:rsid w:val="00D859A5"/>
    <w:rsid w:val="00D8713B"/>
    <w:rsid w:val="00D90222"/>
    <w:rsid w:val="00D93B24"/>
    <w:rsid w:val="00D9535E"/>
    <w:rsid w:val="00DA62A4"/>
    <w:rsid w:val="00DB0FA4"/>
    <w:rsid w:val="00DB628E"/>
    <w:rsid w:val="00DB65C0"/>
    <w:rsid w:val="00DB7B75"/>
    <w:rsid w:val="00DC099D"/>
    <w:rsid w:val="00DC102B"/>
    <w:rsid w:val="00DC225F"/>
    <w:rsid w:val="00DC3697"/>
    <w:rsid w:val="00DC6AC8"/>
    <w:rsid w:val="00DD011F"/>
    <w:rsid w:val="00DD18A2"/>
    <w:rsid w:val="00DD1A0A"/>
    <w:rsid w:val="00DD1BFD"/>
    <w:rsid w:val="00DD7051"/>
    <w:rsid w:val="00DE4C50"/>
    <w:rsid w:val="00DE5163"/>
    <w:rsid w:val="00DE7816"/>
    <w:rsid w:val="00DF189B"/>
    <w:rsid w:val="00DF4A78"/>
    <w:rsid w:val="00E052EE"/>
    <w:rsid w:val="00E0582D"/>
    <w:rsid w:val="00E06190"/>
    <w:rsid w:val="00E179BD"/>
    <w:rsid w:val="00E21004"/>
    <w:rsid w:val="00E24F51"/>
    <w:rsid w:val="00E269A7"/>
    <w:rsid w:val="00E2731B"/>
    <w:rsid w:val="00E27ADA"/>
    <w:rsid w:val="00E30671"/>
    <w:rsid w:val="00E358F5"/>
    <w:rsid w:val="00E4596F"/>
    <w:rsid w:val="00E45B7A"/>
    <w:rsid w:val="00E46351"/>
    <w:rsid w:val="00E47E87"/>
    <w:rsid w:val="00E519D0"/>
    <w:rsid w:val="00E53AEE"/>
    <w:rsid w:val="00E605AC"/>
    <w:rsid w:val="00E620A7"/>
    <w:rsid w:val="00E63D14"/>
    <w:rsid w:val="00E63DE3"/>
    <w:rsid w:val="00E65498"/>
    <w:rsid w:val="00E719DC"/>
    <w:rsid w:val="00E8208C"/>
    <w:rsid w:val="00E82B4A"/>
    <w:rsid w:val="00E83146"/>
    <w:rsid w:val="00E91919"/>
    <w:rsid w:val="00E95122"/>
    <w:rsid w:val="00E951F3"/>
    <w:rsid w:val="00EA1875"/>
    <w:rsid w:val="00EA1A76"/>
    <w:rsid w:val="00EA26DD"/>
    <w:rsid w:val="00EA3F9E"/>
    <w:rsid w:val="00EA5E74"/>
    <w:rsid w:val="00EA6CA3"/>
    <w:rsid w:val="00EB1C1E"/>
    <w:rsid w:val="00EB508A"/>
    <w:rsid w:val="00EB5BF2"/>
    <w:rsid w:val="00EB6274"/>
    <w:rsid w:val="00EB7780"/>
    <w:rsid w:val="00EC2478"/>
    <w:rsid w:val="00EC2CFA"/>
    <w:rsid w:val="00ED720D"/>
    <w:rsid w:val="00EE23EF"/>
    <w:rsid w:val="00EE418A"/>
    <w:rsid w:val="00EE4EEF"/>
    <w:rsid w:val="00EE7C97"/>
    <w:rsid w:val="00EF1CF3"/>
    <w:rsid w:val="00EF2B61"/>
    <w:rsid w:val="00EF59A2"/>
    <w:rsid w:val="00F05BD4"/>
    <w:rsid w:val="00F063BF"/>
    <w:rsid w:val="00F12A5F"/>
    <w:rsid w:val="00F12A96"/>
    <w:rsid w:val="00F138EF"/>
    <w:rsid w:val="00F15482"/>
    <w:rsid w:val="00F15CF6"/>
    <w:rsid w:val="00F20D28"/>
    <w:rsid w:val="00F21EFA"/>
    <w:rsid w:val="00F235F3"/>
    <w:rsid w:val="00F243B8"/>
    <w:rsid w:val="00F249CA"/>
    <w:rsid w:val="00F25E40"/>
    <w:rsid w:val="00F31DEE"/>
    <w:rsid w:val="00F3240B"/>
    <w:rsid w:val="00F338A5"/>
    <w:rsid w:val="00F35158"/>
    <w:rsid w:val="00F35377"/>
    <w:rsid w:val="00F36CEB"/>
    <w:rsid w:val="00F43C1A"/>
    <w:rsid w:val="00F46757"/>
    <w:rsid w:val="00F468D0"/>
    <w:rsid w:val="00F474E0"/>
    <w:rsid w:val="00F51EB9"/>
    <w:rsid w:val="00F521E4"/>
    <w:rsid w:val="00F54751"/>
    <w:rsid w:val="00F56EF5"/>
    <w:rsid w:val="00F573CB"/>
    <w:rsid w:val="00F57A66"/>
    <w:rsid w:val="00F6076F"/>
    <w:rsid w:val="00F62E9D"/>
    <w:rsid w:val="00F62F4A"/>
    <w:rsid w:val="00F63B77"/>
    <w:rsid w:val="00F70E51"/>
    <w:rsid w:val="00F7504E"/>
    <w:rsid w:val="00F75D3C"/>
    <w:rsid w:val="00F801C0"/>
    <w:rsid w:val="00F831DA"/>
    <w:rsid w:val="00F84045"/>
    <w:rsid w:val="00F907E3"/>
    <w:rsid w:val="00F90E0A"/>
    <w:rsid w:val="00F96B6C"/>
    <w:rsid w:val="00FA01C1"/>
    <w:rsid w:val="00FA196A"/>
    <w:rsid w:val="00FA5AB6"/>
    <w:rsid w:val="00FB3076"/>
    <w:rsid w:val="00FB65BB"/>
    <w:rsid w:val="00FC0CDF"/>
    <w:rsid w:val="00FC3D1F"/>
    <w:rsid w:val="00FC5E7D"/>
    <w:rsid w:val="00FC68F7"/>
    <w:rsid w:val="00FD12FF"/>
    <w:rsid w:val="00FD1368"/>
    <w:rsid w:val="00FD2442"/>
    <w:rsid w:val="00FD47FE"/>
    <w:rsid w:val="00FD4900"/>
    <w:rsid w:val="00FD502A"/>
    <w:rsid w:val="00FD74E0"/>
    <w:rsid w:val="00FD7EA9"/>
    <w:rsid w:val="00FE1FC4"/>
    <w:rsid w:val="00FE3AF0"/>
    <w:rsid w:val="00FE3F5C"/>
    <w:rsid w:val="00FE4709"/>
    <w:rsid w:val="00FE6416"/>
    <w:rsid w:val="00FF4DC5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5368"/>
  <w15:chartTrackingRefBased/>
  <w15:docId w15:val="{58B2F5EE-8DD5-4EFE-A551-01F32A64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0EE"/>
  </w:style>
  <w:style w:type="paragraph" w:styleId="Overskrift1">
    <w:name w:val="heading 1"/>
    <w:basedOn w:val="Normal"/>
    <w:next w:val="Normal"/>
    <w:link w:val="Overskrift1Tegn"/>
    <w:uiPriority w:val="9"/>
    <w:qFormat/>
    <w:rsid w:val="007063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51E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21B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2A6F95"/>
    <w:pPr>
      <w:spacing w:before="240" w:after="60" w:line="276" w:lineRule="auto"/>
      <w:ind w:left="708"/>
      <w:outlineLvl w:val="5"/>
    </w:pPr>
    <w:rPr>
      <w:rFonts w:ascii="Calibri" w:eastAsia="Times New Roman" w:hAnsi="Calibri" w:cs="Times New Roman"/>
      <w:b/>
      <w:bCs/>
      <w:lang w:val="de-CH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qFormat/>
    <w:rsid w:val="00A17279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71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E82B4A"/>
    <w:rPr>
      <w:color w:val="0563C1" w:themeColor="hyperlink"/>
      <w:u w:val="singl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F51E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-Gitter">
    <w:name w:val="Table Grid"/>
    <w:basedOn w:val="Tabel-Normal"/>
    <w:uiPriority w:val="39"/>
    <w:rsid w:val="005A0E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1">
    <w:name w:val="Tabel - Gitter1"/>
    <w:basedOn w:val="Tabel-Normal"/>
    <w:next w:val="Tabel-Gitter"/>
    <w:uiPriority w:val="39"/>
    <w:rsid w:val="00AF3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rrektur">
    <w:name w:val="Revision"/>
    <w:hidden/>
    <w:uiPriority w:val="99"/>
    <w:semiHidden/>
    <w:rsid w:val="00392FC2"/>
    <w:pPr>
      <w:spacing w:after="0" w:line="240" w:lineRule="auto"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94787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4787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4787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4787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4787A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E2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E23B8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061687"/>
    <w:pPr>
      <w:ind w:left="720"/>
      <w:contextualSpacing/>
    </w:p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1B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7063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2A6F95"/>
    <w:rPr>
      <w:rFonts w:ascii="Calibri" w:eastAsia="Times New Roman" w:hAnsi="Calibri" w:cs="Times New Roman"/>
      <w:b/>
      <w:bCs/>
      <w:lang w:val="de-CH"/>
    </w:rPr>
  </w:style>
  <w:style w:type="numbering" w:customStyle="1" w:styleId="Ingenoversigt1">
    <w:name w:val="Ingen oversigt1"/>
    <w:next w:val="Ingenoversigt"/>
    <w:uiPriority w:val="99"/>
    <w:semiHidden/>
    <w:unhideWhenUsed/>
    <w:rsid w:val="002A6F95"/>
  </w:style>
  <w:style w:type="character" w:styleId="Linjenummer">
    <w:name w:val="line number"/>
    <w:uiPriority w:val="99"/>
    <w:semiHidden/>
    <w:unhideWhenUsed/>
    <w:rsid w:val="002A6F95"/>
  </w:style>
  <w:style w:type="paragraph" w:customStyle="1" w:styleId="Standardunter5">
    <w:name w:val="Standard unter Ü5"/>
    <w:basedOn w:val="Normal"/>
    <w:qFormat/>
    <w:rsid w:val="002A6F95"/>
    <w:pPr>
      <w:spacing w:before="120" w:after="120" w:line="276" w:lineRule="auto"/>
      <w:ind w:left="709"/>
    </w:pPr>
    <w:rPr>
      <w:rFonts w:ascii="Calibri" w:eastAsia="Calibri" w:hAnsi="Calibri" w:cs="Times New Roman"/>
      <w:lang w:val="en-US"/>
    </w:rPr>
  </w:style>
  <w:style w:type="paragraph" w:customStyle="1" w:styleId="Bulletpoints5">
    <w:name w:val="Bulletpoints Ü5"/>
    <w:basedOn w:val="Standardunter5"/>
    <w:qFormat/>
    <w:rsid w:val="002A6F95"/>
    <w:pPr>
      <w:numPr>
        <w:numId w:val="3"/>
      </w:numPr>
      <w:spacing w:after="0"/>
    </w:pPr>
  </w:style>
  <w:style w:type="paragraph" w:styleId="Sidehoved">
    <w:name w:val="header"/>
    <w:basedOn w:val="Normal"/>
    <w:link w:val="SidehovedTegn"/>
    <w:uiPriority w:val="99"/>
    <w:unhideWhenUsed/>
    <w:rsid w:val="002A6F9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de-CH"/>
    </w:rPr>
  </w:style>
  <w:style w:type="character" w:customStyle="1" w:styleId="SidehovedTegn">
    <w:name w:val="Sidehoved Tegn"/>
    <w:basedOn w:val="Standardskrifttypeiafsnit"/>
    <w:link w:val="Sidehoved"/>
    <w:uiPriority w:val="99"/>
    <w:rsid w:val="002A6F95"/>
    <w:rPr>
      <w:rFonts w:ascii="Calibri" w:eastAsia="Calibri" w:hAnsi="Calibri" w:cs="Times New Roman"/>
      <w:lang w:val="de-CH"/>
    </w:rPr>
  </w:style>
  <w:style w:type="paragraph" w:styleId="Sidefod">
    <w:name w:val="footer"/>
    <w:basedOn w:val="Normal"/>
    <w:link w:val="SidefodTegn"/>
    <w:uiPriority w:val="99"/>
    <w:unhideWhenUsed/>
    <w:rsid w:val="002A6F9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de-CH"/>
    </w:rPr>
  </w:style>
  <w:style w:type="character" w:customStyle="1" w:styleId="SidefodTegn">
    <w:name w:val="Sidefod Tegn"/>
    <w:basedOn w:val="Standardskrifttypeiafsnit"/>
    <w:link w:val="Sidefod"/>
    <w:uiPriority w:val="99"/>
    <w:rsid w:val="002A6F95"/>
    <w:rPr>
      <w:rFonts w:ascii="Calibri" w:eastAsia="Calibri" w:hAnsi="Calibri" w:cs="Times New Roman"/>
      <w:lang w:val="de-CH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2A6F95"/>
    <w:pPr>
      <w:spacing w:after="200" w:line="276" w:lineRule="auto"/>
    </w:pPr>
    <w:rPr>
      <w:rFonts w:ascii="Calibri" w:eastAsia="Calibri" w:hAnsi="Calibri" w:cs="Times New Roman"/>
      <w:sz w:val="20"/>
      <w:szCs w:val="20"/>
      <w:lang w:val="de-CH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2A6F95"/>
    <w:rPr>
      <w:rFonts w:ascii="Calibri" w:eastAsia="Calibri" w:hAnsi="Calibri" w:cs="Times New Roman"/>
      <w:sz w:val="20"/>
      <w:szCs w:val="20"/>
      <w:lang w:val="de-CH"/>
    </w:rPr>
  </w:style>
  <w:style w:type="character" w:styleId="Fodnotehenvisning">
    <w:name w:val="footnote reference"/>
    <w:uiPriority w:val="99"/>
    <w:semiHidden/>
    <w:unhideWhenUsed/>
    <w:rsid w:val="002A6F95"/>
    <w:rPr>
      <w:vertAlign w:val="superscript"/>
    </w:rPr>
  </w:style>
  <w:style w:type="paragraph" w:styleId="Opstilling-punkttegn">
    <w:name w:val="List Bullet"/>
    <w:basedOn w:val="Normal"/>
    <w:uiPriority w:val="99"/>
    <w:semiHidden/>
    <w:unhideWhenUsed/>
    <w:rsid w:val="002A6F95"/>
    <w:pPr>
      <w:numPr>
        <w:numId w:val="6"/>
      </w:numPr>
      <w:spacing w:after="200" w:line="276" w:lineRule="auto"/>
      <w:contextualSpacing/>
    </w:pPr>
    <w:rPr>
      <w:rFonts w:ascii="Calibri" w:eastAsia="Calibri" w:hAnsi="Calibri" w:cs="Times New Roman"/>
      <w:lang w:val="de-CH"/>
    </w:rPr>
  </w:style>
  <w:style w:type="paragraph" w:styleId="Opstilling-talellerbogst">
    <w:name w:val="List Number"/>
    <w:basedOn w:val="Normal"/>
    <w:uiPriority w:val="99"/>
    <w:semiHidden/>
    <w:unhideWhenUsed/>
    <w:rsid w:val="002A6F95"/>
    <w:pPr>
      <w:numPr>
        <w:numId w:val="7"/>
      </w:numPr>
      <w:spacing w:after="200" w:line="276" w:lineRule="auto"/>
      <w:contextualSpacing/>
    </w:pPr>
    <w:rPr>
      <w:rFonts w:ascii="Calibri" w:eastAsia="Calibri" w:hAnsi="Calibri" w:cs="Times New Roman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2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88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95939-0814-4991-9845-B73D0D5B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724</Words>
  <Characters>4576</Characters>
  <Application>Microsoft Office Word</Application>
  <DocSecurity>0</DocSecurity>
  <Lines>762</Lines>
  <Paragraphs>662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Sjaelland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 Naimy</dc:creator>
  <cp:keywords/>
  <dc:description/>
  <cp:lastModifiedBy>Soraya Naimy</cp:lastModifiedBy>
  <cp:revision>2</cp:revision>
  <dcterms:created xsi:type="dcterms:W3CDTF">2023-03-13T20:59:00Z</dcterms:created>
  <dcterms:modified xsi:type="dcterms:W3CDTF">2023-03-13T20:59:00Z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1ef9f2c9-dff9-3b75-b097-6f1345f77ff8</vt:lpwstr>
  </property>
  <property fmtid="{D5CDD505-2E9C-101B-9397-08002B2CF9AE}" pid="4" name="Mendeley Citation Style_1">
    <vt:lpwstr>http://www.zotero.org/styles/journal-of-investigative-dermatology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7th edition</vt:lpwstr>
  </property>
  <property fmtid="{D5CDD505-2E9C-101B-9397-08002B2CF9AE}" pid="7" name="Mendeley Recent Style Id 1_1">
    <vt:lpwstr>http://www.zotero.org/styles/chicago-author-date</vt:lpwstr>
  </property>
  <property fmtid="{D5CDD505-2E9C-101B-9397-08002B2CF9AE}" pid="8" name="Mendeley Recent Style Name 1_1">
    <vt:lpwstr>Chicago Manual of Style 17th edition (author-date)</vt:lpwstr>
  </property>
  <property fmtid="{D5CDD505-2E9C-101B-9397-08002B2CF9AE}" pid="9" name="Mendeley Recent Style Id 2_1">
    <vt:lpwstr>http://www.zotero.org/styles/harvard-cite-them-right</vt:lpwstr>
  </property>
  <property fmtid="{D5CDD505-2E9C-101B-9397-08002B2CF9AE}" pid="10" name="Mendeley Recent Style Name 2_1">
    <vt:lpwstr>Cite Them Right 10th edition - Harvard</vt:lpwstr>
  </property>
  <property fmtid="{D5CDD505-2E9C-101B-9397-08002B2CF9AE}" pid="11" name="Mendeley Recent Style Id 3_1">
    <vt:lpwstr>http://www.zotero.org/styles/ieee</vt:lpwstr>
  </property>
  <property fmtid="{D5CDD505-2E9C-101B-9397-08002B2CF9AE}" pid="12" name="Mendeley Recent Style Name 3_1">
    <vt:lpwstr>IEEE</vt:lpwstr>
  </property>
  <property fmtid="{D5CDD505-2E9C-101B-9397-08002B2CF9AE}" pid="13" name="Mendeley Recent Style Id 4_1">
    <vt:lpwstr>http://www.zotero.org/styles/journal-of-investigative-dermatology</vt:lpwstr>
  </property>
  <property fmtid="{D5CDD505-2E9C-101B-9397-08002B2CF9AE}" pid="14" name="Mendeley Recent Style Name 4_1">
    <vt:lpwstr>Journal of Investigative Dermatology</vt:lpwstr>
  </property>
  <property fmtid="{D5CDD505-2E9C-101B-9397-08002B2CF9AE}" pid="15" name="Mendeley Recent Style Id 5_1">
    <vt:lpwstr>http://www.zotero.org/styles/modern-humanities-research-association</vt:lpwstr>
  </property>
  <property fmtid="{D5CDD505-2E9C-101B-9397-08002B2CF9AE}" pid="16" name="Mendeley Recent Style Name 5_1">
    <vt:lpwstr>Modern Humanities Research Association 3rd edition (note with bibliography)</vt:lpwstr>
  </property>
  <property fmtid="{D5CDD505-2E9C-101B-9397-08002B2CF9AE}" pid="17" name="Mendeley Recent Style Id 6_1">
    <vt:lpwstr>http://www.zotero.org/styles/modern-language-association</vt:lpwstr>
  </property>
  <property fmtid="{D5CDD505-2E9C-101B-9397-08002B2CF9AE}" pid="18" name="Mendeley Recent Style Name 6_1">
    <vt:lpwstr>Modern Language Association 8th edition</vt:lpwstr>
  </property>
  <property fmtid="{D5CDD505-2E9C-101B-9397-08002B2CF9AE}" pid="19" name="Mendeley Recent Style Id 7_1">
    <vt:lpwstr>http://www.zotero.org/styles/nature</vt:lpwstr>
  </property>
  <property fmtid="{D5CDD505-2E9C-101B-9397-08002B2CF9AE}" pid="20" name="Mendeley Recent Style Name 7_1">
    <vt:lpwstr>Nature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http://csl.mendeley.com/styles/51859421/vancouver-2</vt:lpwstr>
  </property>
  <property fmtid="{D5CDD505-2E9C-101B-9397-08002B2CF9AE}" pid="24" name="Mendeley Recent Style Name 9_1">
    <vt:lpwstr>Vancouver - Soraya Naimy</vt:lpwstr>
  </property>
  <property fmtid="{D5CDD505-2E9C-101B-9397-08002B2CF9AE}" pid="25" name="ContentRemapped">
    <vt:lpwstr>true</vt:lpwstr>
  </property>
</Properties>
</file>